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384D" w:rsidRDefault="00EE384D" w:rsidP="000A0CD3">
      <w:pPr>
        <w:rPr>
          <w:sz w:val="24"/>
          <w:szCs w:val="24"/>
        </w:rPr>
        <w:sectPr w:rsidR="00EE384D" w:rsidSect="002079F2">
          <w:headerReference w:type="even" r:id="rId8"/>
          <w:headerReference w:type="default" r:id="rId9"/>
          <w:headerReference w:type="first" r:id="rId10"/>
          <w:type w:val="continuous"/>
          <w:pgSz w:w="11900" w:h="16840"/>
          <w:pgMar w:top="1193" w:right="701" w:bottom="1233" w:left="1679" w:header="0" w:footer="3" w:gutter="0"/>
          <w:cols w:space="720"/>
          <w:noEndnote/>
          <w:docGrid w:linePitch="360"/>
        </w:sectPr>
      </w:pPr>
    </w:p>
    <w:p w:rsidR="00773A85" w:rsidRPr="00773A85" w:rsidRDefault="00773A85" w:rsidP="00773A85">
      <w:pPr>
        <w:jc w:val="right"/>
        <w:rPr>
          <w:rFonts w:ascii="Times New Roman" w:hAnsi="Times New Roman" w:cs="Times New Roman"/>
          <w:color w:val="auto"/>
        </w:rPr>
      </w:pPr>
      <w:r>
        <w:rPr>
          <w:rStyle w:val="23"/>
        </w:rPr>
        <w:lastRenderedPageBreak/>
        <w:t>Приложение № 1</w:t>
      </w:r>
      <w:r>
        <w:rPr>
          <w:rStyle w:val="23"/>
        </w:rPr>
        <w:br/>
      </w:r>
      <w:r w:rsidRPr="00773A85">
        <w:rPr>
          <w:rFonts w:ascii="Times New Roman" w:hAnsi="Times New Roman" w:cs="Times New Roman"/>
          <w:color w:val="auto"/>
        </w:rPr>
        <w:t xml:space="preserve">к примерному положению об оплате труда </w:t>
      </w:r>
    </w:p>
    <w:p w:rsidR="00773A85" w:rsidRPr="00773A85" w:rsidRDefault="00773A85" w:rsidP="00773A85">
      <w:pPr>
        <w:jc w:val="right"/>
        <w:rPr>
          <w:rFonts w:ascii="Times New Roman" w:hAnsi="Times New Roman" w:cs="Times New Roman"/>
        </w:rPr>
      </w:pPr>
      <w:r w:rsidRPr="00773A85">
        <w:rPr>
          <w:rFonts w:ascii="Times New Roman" w:hAnsi="Times New Roman" w:cs="Times New Roman"/>
          <w:color w:val="auto"/>
        </w:rPr>
        <w:t>работников</w:t>
      </w:r>
      <w:r w:rsidRPr="00773A85">
        <w:rPr>
          <w:rFonts w:ascii="Times New Roman" w:hAnsi="Times New Roman" w:cs="Times New Roman"/>
        </w:rPr>
        <w:t xml:space="preserve"> </w:t>
      </w:r>
      <w:proofErr w:type="gramStart"/>
      <w:r w:rsidRPr="00773A85">
        <w:rPr>
          <w:rFonts w:ascii="Times New Roman" w:hAnsi="Times New Roman" w:cs="Times New Roman"/>
        </w:rPr>
        <w:t>муниципальных  образовательных</w:t>
      </w:r>
      <w:proofErr w:type="gramEnd"/>
    </w:p>
    <w:p w:rsidR="00773A85" w:rsidRPr="00773A85" w:rsidRDefault="00773A85" w:rsidP="00773A85">
      <w:pPr>
        <w:jc w:val="right"/>
        <w:rPr>
          <w:rFonts w:ascii="Times New Roman" w:hAnsi="Times New Roman" w:cs="Times New Roman"/>
          <w:bCs/>
        </w:rPr>
      </w:pPr>
      <w:r w:rsidRPr="00773A85">
        <w:rPr>
          <w:rFonts w:ascii="Times New Roman" w:hAnsi="Times New Roman" w:cs="Times New Roman"/>
        </w:rPr>
        <w:t xml:space="preserve"> учреждений</w:t>
      </w:r>
      <w:r w:rsidRPr="00773A85">
        <w:rPr>
          <w:rFonts w:ascii="Times New Roman" w:hAnsi="Times New Roman" w:cs="Times New Roman"/>
          <w:bCs/>
        </w:rPr>
        <w:t xml:space="preserve">, координация и регулирование </w:t>
      </w:r>
    </w:p>
    <w:p w:rsidR="00773A85" w:rsidRPr="00773A85" w:rsidRDefault="00773A85" w:rsidP="00773A85">
      <w:pPr>
        <w:jc w:val="right"/>
        <w:rPr>
          <w:rFonts w:ascii="Times New Roman" w:hAnsi="Times New Roman" w:cs="Times New Roman"/>
          <w:bCs/>
        </w:rPr>
      </w:pPr>
      <w:r w:rsidRPr="00773A85">
        <w:rPr>
          <w:rFonts w:ascii="Times New Roman" w:hAnsi="Times New Roman" w:cs="Times New Roman"/>
          <w:bCs/>
        </w:rPr>
        <w:t>деятельности которых возложены</w:t>
      </w:r>
    </w:p>
    <w:p w:rsidR="00773A85" w:rsidRPr="00773A85" w:rsidRDefault="00773A85" w:rsidP="00773A85">
      <w:pPr>
        <w:jc w:val="right"/>
        <w:rPr>
          <w:rFonts w:ascii="Times New Roman" w:hAnsi="Times New Roman" w:cs="Times New Roman"/>
        </w:rPr>
      </w:pPr>
      <w:r w:rsidRPr="00773A85">
        <w:rPr>
          <w:rFonts w:ascii="Times New Roman" w:hAnsi="Times New Roman" w:cs="Times New Roman"/>
          <w:bCs/>
        </w:rPr>
        <w:t xml:space="preserve"> на </w:t>
      </w:r>
      <w:r w:rsidRPr="00773A85">
        <w:rPr>
          <w:rFonts w:ascii="Times New Roman" w:hAnsi="Times New Roman" w:cs="Times New Roman"/>
        </w:rPr>
        <w:t xml:space="preserve">Комитет образования администрации </w:t>
      </w:r>
    </w:p>
    <w:p w:rsidR="00773A85" w:rsidRPr="00773A85" w:rsidRDefault="000A0CD3" w:rsidP="00773A85">
      <w:pPr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муниципального района «</w:t>
      </w:r>
      <w:proofErr w:type="spellStart"/>
      <w:r>
        <w:rPr>
          <w:rFonts w:ascii="Times New Roman" w:hAnsi="Times New Roman" w:cs="Times New Roman"/>
        </w:rPr>
        <w:t>Шилкинский</w:t>
      </w:r>
      <w:proofErr w:type="spellEnd"/>
      <w:r>
        <w:rPr>
          <w:rFonts w:ascii="Times New Roman" w:hAnsi="Times New Roman" w:cs="Times New Roman"/>
        </w:rPr>
        <w:t xml:space="preserve"> район»</w:t>
      </w:r>
    </w:p>
    <w:p w:rsidR="00EE384D" w:rsidRDefault="00EE384D" w:rsidP="00D55FA8">
      <w:pPr>
        <w:pStyle w:val="24"/>
        <w:ind w:right="236" w:firstLine="0"/>
        <w:jc w:val="center"/>
        <w:rPr>
          <w:rFonts w:ascii="Arial Unicode MS" w:cs="Arial Unicode MS"/>
        </w:rPr>
      </w:pPr>
      <w:r>
        <w:rPr>
          <w:rStyle w:val="23"/>
          <w:b/>
          <w:bCs/>
          <w:color w:val="000000"/>
        </w:rPr>
        <w:t>ПРИМЕРНАЯ ФОРМА</w:t>
      </w:r>
      <w:r>
        <w:rPr>
          <w:rStyle w:val="23"/>
          <w:b/>
          <w:bCs/>
          <w:color w:val="000000"/>
        </w:rPr>
        <w:br/>
        <w:t>ТРУДОВОГО ДОГОВОРА С РАБОТНИКОМ</w:t>
      </w:r>
      <w:r>
        <w:rPr>
          <w:rStyle w:val="23"/>
          <w:b/>
          <w:bCs/>
          <w:color w:val="000000"/>
        </w:rPr>
        <w:br/>
        <w:t>ГОСУДАРСТВЕННОГО УЧРЕЖДЕНИЯ</w:t>
      </w:r>
    </w:p>
    <w:p w:rsidR="00EE384D" w:rsidRDefault="00EE384D" w:rsidP="00D55FA8">
      <w:pPr>
        <w:pStyle w:val="24"/>
        <w:tabs>
          <w:tab w:val="left" w:pos="6243"/>
          <w:tab w:val="left" w:pos="8183"/>
        </w:tabs>
        <w:spacing w:line="209" w:lineRule="auto"/>
        <w:ind w:left="5700" w:right="236" w:firstLine="422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"</w:t>
      </w:r>
      <w:r>
        <w:rPr>
          <w:rStyle w:val="23"/>
          <w:color w:val="000000"/>
        </w:rPr>
        <w:tab/>
        <w:t>"</w:t>
      </w:r>
      <w:r>
        <w:rPr>
          <w:rStyle w:val="23"/>
          <w:color w:val="000000"/>
        </w:rPr>
        <w:tab/>
        <w:t>20 г.</w:t>
      </w:r>
    </w:p>
    <w:p w:rsidR="00EE384D" w:rsidRDefault="00EE384D" w:rsidP="00D55FA8">
      <w:pPr>
        <w:pStyle w:val="24"/>
        <w:tabs>
          <w:tab w:val="left" w:leader="hyphen" w:pos="3374"/>
          <w:tab w:val="left" w:leader="hyphen" w:pos="6243"/>
          <w:tab w:val="left" w:leader="hyphen" w:pos="8183"/>
          <w:tab w:val="left" w:leader="hyphen" w:pos="8912"/>
        </w:tabs>
        <w:spacing w:after="60" w:line="197" w:lineRule="auto"/>
        <w:ind w:right="236"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(город, населенный пункт)</w:t>
      </w:r>
    </w:p>
    <w:p w:rsidR="00A0729B" w:rsidRDefault="00A0729B" w:rsidP="00D55FA8">
      <w:pPr>
        <w:pStyle w:val="24"/>
        <w:tabs>
          <w:tab w:val="left" w:leader="hyphen" w:pos="9134"/>
        </w:tabs>
        <w:spacing w:line="204" w:lineRule="auto"/>
        <w:ind w:left="1960" w:right="236" w:hanging="1960"/>
        <w:jc w:val="both"/>
        <w:rPr>
          <w:rStyle w:val="23"/>
          <w:color w:val="000000"/>
        </w:rPr>
      </w:pPr>
      <w:r>
        <w:rPr>
          <w:rStyle w:val="23"/>
          <w:color w:val="000000"/>
        </w:rPr>
        <w:t>_________________________________________________________________________</w:t>
      </w:r>
    </w:p>
    <w:p w:rsidR="00EE384D" w:rsidRPr="00A0729B" w:rsidRDefault="00EE384D" w:rsidP="00A0729B">
      <w:pPr>
        <w:pStyle w:val="24"/>
        <w:tabs>
          <w:tab w:val="left" w:leader="hyphen" w:pos="9134"/>
        </w:tabs>
        <w:spacing w:line="204" w:lineRule="auto"/>
        <w:ind w:left="1960" w:right="236" w:hanging="1960"/>
        <w:jc w:val="center"/>
        <w:rPr>
          <w:rFonts w:ascii="Arial Unicode MS" w:cs="Arial Unicode MS"/>
          <w:i/>
        </w:rPr>
      </w:pPr>
      <w:r w:rsidRPr="00A0729B">
        <w:rPr>
          <w:rStyle w:val="23"/>
          <w:i/>
          <w:color w:val="000000"/>
        </w:rPr>
        <w:t>(наименование учреждения в соответствии с уставом)</w:t>
      </w:r>
    </w:p>
    <w:p w:rsidR="00A0729B" w:rsidRDefault="00EE384D" w:rsidP="00D55FA8">
      <w:pPr>
        <w:pStyle w:val="24"/>
        <w:ind w:left="3680" w:right="236" w:hanging="3680"/>
        <w:jc w:val="both"/>
        <w:rPr>
          <w:rStyle w:val="23"/>
          <w:color w:val="000000"/>
        </w:rPr>
      </w:pPr>
      <w:r>
        <w:rPr>
          <w:rStyle w:val="23"/>
          <w:color w:val="000000"/>
        </w:rPr>
        <w:t xml:space="preserve">в лице, </w:t>
      </w:r>
      <w:r w:rsidR="00A0729B">
        <w:rPr>
          <w:rStyle w:val="23"/>
          <w:color w:val="000000"/>
        </w:rPr>
        <w:t>___________________________________________________________________</w:t>
      </w:r>
    </w:p>
    <w:p w:rsidR="00EE384D" w:rsidRPr="00A0729B" w:rsidRDefault="00EE384D" w:rsidP="00A0729B">
      <w:pPr>
        <w:pStyle w:val="24"/>
        <w:ind w:left="3680" w:right="236" w:hanging="3680"/>
        <w:jc w:val="center"/>
        <w:rPr>
          <w:rFonts w:ascii="Arial Unicode MS" w:cs="Arial Unicode MS"/>
          <w:i/>
        </w:rPr>
      </w:pPr>
      <w:r w:rsidRPr="00A0729B">
        <w:rPr>
          <w:rStyle w:val="23"/>
          <w:i/>
          <w:color w:val="000000"/>
        </w:rPr>
        <w:t>(должность, Ф.И.О.)</w:t>
      </w:r>
    </w:p>
    <w:p w:rsidR="00EE384D" w:rsidRDefault="00EE384D" w:rsidP="00407C95">
      <w:pPr>
        <w:pStyle w:val="24"/>
        <w:tabs>
          <w:tab w:val="left" w:leader="underscore" w:pos="6243"/>
          <w:tab w:val="left" w:leader="underscore" w:pos="7248"/>
          <w:tab w:val="left" w:leader="underscore" w:pos="8183"/>
        </w:tabs>
        <w:ind w:right="238"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действующего на основании</w:t>
      </w:r>
      <w:r w:rsidR="00A0729B">
        <w:rPr>
          <w:rStyle w:val="23"/>
          <w:color w:val="000000"/>
        </w:rPr>
        <w:t xml:space="preserve"> ____________</w:t>
      </w:r>
      <w:proofErr w:type="gramStart"/>
      <w:r w:rsidR="00A0729B">
        <w:rPr>
          <w:rStyle w:val="23"/>
          <w:color w:val="000000"/>
        </w:rPr>
        <w:t>_,именуемый</w:t>
      </w:r>
      <w:proofErr w:type="gramEnd"/>
      <w:r w:rsidR="00A0729B">
        <w:rPr>
          <w:rStyle w:val="23"/>
          <w:color w:val="000000"/>
        </w:rPr>
        <w:t xml:space="preserve"> в дальнейшем работодателем,</w:t>
      </w:r>
    </w:p>
    <w:p w:rsidR="00EE384D" w:rsidRPr="00D55FA8" w:rsidRDefault="00EE384D" w:rsidP="00407C95">
      <w:pPr>
        <w:pStyle w:val="24"/>
        <w:ind w:right="238"/>
        <w:jc w:val="both"/>
        <w:rPr>
          <w:rFonts w:ascii="Arial Unicode MS" w:cs="Arial Unicode MS"/>
          <w:i/>
        </w:rPr>
      </w:pPr>
      <w:r w:rsidRPr="00D55FA8">
        <w:rPr>
          <w:rStyle w:val="23"/>
          <w:i/>
          <w:color w:val="000000"/>
        </w:rPr>
        <w:t>(устав, доверенность)</w:t>
      </w:r>
    </w:p>
    <w:p w:rsidR="00EE384D" w:rsidRDefault="00A0729B" w:rsidP="00407C95">
      <w:pPr>
        <w:pStyle w:val="24"/>
        <w:tabs>
          <w:tab w:val="left" w:leader="underscore" w:pos="6243"/>
        </w:tabs>
        <w:ind w:right="238" w:firstLine="0"/>
        <w:jc w:val="both"/>
        <w:rPr>
          <w:rFonts w:ascii="Arial Unicode MS" w:cs="Arial Unicode MS"/>
        </w:rPr>
      </w:pPr>
      <w:proofErr w:type="gramStart"/>
      <w:r>
        <w:rPr>
          <w:rStyle w:val="23"/>
          <w:color w:val="000000"/>
        </w:rPr>
        <w:t>,</w:t>
      </w:r>
      <w:r w:rsidR="00EE384D">
        <w:rPr>
          <w:rStyle w:val="23"/>
          <w:color w:val="000000"/>
        </w:rPr>
        <w:t>с</w:t>
      </w:r>
      <w:proofErr w:type="gramEnd"/>
      <w:r w:rsidR="00EE384D">
        <w:rPr>
          <w:rStyle w:val="23"/>
          <w:color w:val="000000"/>
        </w:rPr>
        <w:t xml:space="preserve"> одной стороны и</w:t>
      </w:r>
      <w:r w:rsidR="00D55FA8">
        <w:rPr>
          <w:rStyle w:val="23"/>
          <w:color w:val="000000"/>
        </w:rPr>
        <w:t xml:space="preserve"> _________________________</w:t>
      </w:r>
      <w:r>
        <w:rPr>
          <w:rStyle w:val="23"/>
          <w:color w:val="000000"/>
        </w:rPr>
        <w:t>______________________________</w:t>
      </w:r>
    </w:p>
    <w:p w:rsidR="00EE384D" w:rsidRPr="00D55FA8" w:rsidRDefault="00EE384D" w:rsidP="00407C95">
      <w:pPr>
        <w:pStyle w:val="24"/>
        <w:ind w:right="238"/>
        <w:jc w:val="both"/>
        <w:rPr>
          <w:rFonts w:ascii="Arial Unicode MS" w:cs="Arial Unicode MS"/>
          <w:i/>
        </w:rPr>
      </w:pPr>
      <w:r w:rsidRPr="00D55FA8">
        <w:rPr>
          <w:rStyle w:val="23"/>
          <w:i/>
          <w:color w:val="000000"/>
        </w:rPr>
        <w:t>(Ф.И.О.</w:t>
      </w:r>
      <w:r w:rsidR="00D55FA8" w:rsidRPr="00D55FA8">
        <w:rPr>
          <w:rStyle w:val="23"/>
          <w:i/>
          <w:color w:val="000000"/>
        </w:rPr>
        <w:t xml:space="preserve"> работника</w:t>
      </w:r>
      <w:r w:rsidRPr="00D55FA8">
        <w:rPr>
          <w:rStyle w:val="23"/>
          <w:i/>
          <w:color w:val="000000"/>
        </w:rPr>
        <w:t>)</w:t>
      </w:r>
    </w:p>
    <w:p w:rsidR="00EE384D" w:rsidRDefault="00EE384D" w:rsidP="00407C95">
      <w:pPr>
        <w:pStyle w:val="24"/>
        <w:ind w:right="238"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именуемый(</w:t>
      </w:r>
      <w:proofErr w:type="spellStart"/>
      <w:r>
        <w:rPr>
          <w:rStyle w:val="23"/>
          <w:color w:val="000000"/>
        </w:rPr>
        <w:t>ая</w:t>
      </w:r>
      <w:proofErr w:type="spellEnd"/>
      <w:r>
        <w:rPr>
          <w:rStyle w:val="23"/>
          <w:color w:val="000000"/>
        </w:rPr>
        <w:t>) в дальнейшем работником, с другой стороны (далее - стороны) заключили настоящий трудовой договор о нижеследующем:</w:t>
      </w:r>
    </w:p>
    <w:p w:rsidR="00EE384D" w:rsidRPr="00D55FA8" w:rsidRDefault="00EE384D" w:rsidP="00407C95">
      <w:pPr>
        <w:pStyle w:val="24"/>
        <w:numPr>
          <w:ilvl w:val="0"/>
          <w:numId w:val="25"/>
        </w:numPr>
        <w:tabs>
          <w:tab w:val="left" w:pos="306"/>
        </w:tabs>
        <w:ind w:right="238" w:firstLine="0"/>
        <w:jc w:val="center"/>
        <w:rPr>
          <w:b/>
        </w:rPr>
      </w:pPr>
      <w:bookmarkStart w:id="0" w:name="bookmark200"/>
      <w:bookmarkEnd w:id="0"/>
      <w:r w:rsidRPr="00D55FA8">
        <w:rPr>
          <w:rStyle w:val="23"/>
          <w:b/>
          <w:color w:val="000000"/>
        </w:rPr>
        <w:t>ОБЩИЕ ПОЛОЖЕНИЯ</w:t>
      </w:r>
    </w:p>
    <w:p w:rsidR="00EE384D" w:rsidRDefault="00EE384D" w:rsidP="00407C95">
      <w:pPr>
        <w:pStyle w:val="24"/>
        <w:ind w:right="238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1. По настоящему трудовому договору работодатель предоставляет работнику</w:t>
      </w:r>
    </w:p>
    <w:p w:rsidR="00EE384D" w:rsidRDefault="00407C95" w:rsidP="00407C95">
      <w:pPr>
        <w:pStyle w:val="24"/>
        <w:tabs>
          <w:tab w:val="left" w:leader="underscore" w:pos="8912"/>
          <w:tab w:val="left" w:leader="underscore" w:pos="9355"/>
        </w:tabs>
        <w:ind w:right="238"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Р</w:t>
      </w:r>
      <w:r w:rsidR="00EE384D">
        <w:rPr>
          <w:rStyle w:val="23"/>
          <w:color w:val="000000"/>
        </w:rPr>
        <w:t>аботупо</w:t>
      </w:r>
      <w:r w:rsidR="00D55FA8">
        <w:rPr>
          <w:rStyle w:val="23"/>
          <w:color w:val="000000"/>
        </w:rPr>
        <w:t>_________________________________________________________________________</w:t>
      </w:r>
    </w:p>
    <w:p w:rsidR="00EE384D" w:rsidRPr="00D55FA8" w:rsidRDefault="00EE384D" w:rsidP="00407C95">
      <w:pPr>
        <w:pStyle w:val="24"/>
        <w:ind w:right="238" w:firstLine="0"/>
        <w:jc w:val="center"/>
        <w:rPr>
          <w:rFonts w:ascii="Arial Unicode MS" w:cs="Arial Unicode MS"/>
          <w:i/>
        </w:rPr>
      </w:pPr>
      <w:r w:rsidRPr="00D55FA8">
        <w:rPr>
          <w:rStyle w:val="23"/>
          <w:i/>
          <w:color w:val="000000"/>
        </w:rPr>
        <w:t xml:space="preserve">(наименование должности, </w:t>
      </w:r>
      <w:proofErr w:type="spellStart"/>
      <w:r w:rsidRPr="00D55FA8">
        <w:rPr>
          <w:rStyle w:val="23"/>
          <w:i/>
          <w:color w:val="000000"/>
        </w:rPr>
        <w:t>профессииили</w:t>
      </w:r>
      <w:proofErr w:type="spellEnd"/>
      <w:r w:rsidRPr="00D55FA8">
        <w:rPr>
          <w:rStyle w:val="23"/>
          <w:i/>
          <w:color w:val="000000"/>
        </w:rPr>
        <w:t xml:space="preserve"> специальности с указанием квалификации)</w:t>
      </w:r>
    </w:p>
    <w:p w:rsidR="00EE384D" w:rsidRDefault="00EE384D" w:rsidP="00407C95">
      <w:pPr>
        <w:pStyle w:val="24"/>
        <w:ind w:right="236" w:firstLine="0"/>
        <w:jc w:val="both"/>
        <w:rPr>
          <w:rStyle w:val="23"/>
          <w:color w:val="000000"/>
        </w:rPr>
      </w:pPr>
      <w:r>
        <w:rPr>
          <w:rStyle w:val="23"/>
          <w:color w:val="000000"/>
        </w:rPr>
        <w:t xml:space="preserve">а работник обязуется лично выполнять следующую работу в соответствии с условиями настоящего трудового </w:t>
      </w:r>
      <w:proofErr w:type="gramStart"/>
      <w:r>
        <w:rPr>
          <w:rStyle w:val="23"/>
          <w:color w:val="000000"/>
        </w:rPr>
        <w:t>договора:</w:t>
      </w:r>
      <w:r w:rsidR="00D55FA8">
        <w:rPr>
          <w:rStyle w:val="23"/>
          <w:color w:val="000000"/>
        </w:rPr>
        <w:t>_</w:t>
      </w:r>
      <w:proofErr w:type="gramEnd"/>
      <w:r w:rsidR="00D55FA8">
        <w:rPr>
          <w:rStyle w:val="23"/>
          <w:color w:val="000000"/>
        </w:rPr>
        <w:t>___________________________________________________</w:t>
      </w:r>
    </w:p>
    <w:p w:rsidR="00D55FA8" w:rsidRDefault="00D55FA8" w:rsidP="00407C95">
      <w:pPr>
        <w:pStyle w:val="24"/>
        <w:ind w:right="236"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_________________________________________________________________________________</w:t>
      </w:r>
    </w:p>
    <w:p w:rsidR="00EE384D" w:rsidRPr="00D55FA8" w:rsidRDefault="00EE384D" w:rsidP="00407C95">
      <w:pPr>
        <w:pStyle w:val="24"/>
        <w:ind w:right="236" w:firstLine="0"/>
        <w:jc w:val="center"/>
        <w:rPr>
          <w:rFonts w:ascii="Arial Unicode MS" w:cs="Arial Unicode MS"/>
          <w:i/>
        </w:rPr>
      </w:pPr>
      <w:r w:rsidRPr="00D55FA8">
        <w:rPr>
          <w:rStyle w:val="23"/>
          <w:i/>
          <w:color w:val="000000"/>
        </w:rPr>
        <w:t xml:space="preserve">(указать конкретные виды работ, которые работник должен </w:t>
      </w:r>
      <w:proofErr w:type="spellStart"/>
      <w:r w:rsidRPr="00D55FA8">
        <w:rPr>
          <w:rStyle w:val="23"/>
          <w:i/>
          <w:color w:val="000000"/>
        </w:rPr>
        <w:t>выполнятьпо</w:t>
      </w:r>
      <w:proofErr w:type="spellEnd"/>
      <w:r w:rsidRPr="00D55FA8">
        <w:rPr>
          <w:rStyle w:val="23"/>
          <w:i/>
          <w:color w:val="000000"/>
        </w:rPr>
        <w:t xml:space="preserve"> трудовому договору)</w:t>
      </w:r>
    </w:p>
    <w:p w:rsidR="00EE384D" w:rsidRDefault="00EE384D" w:rsidP="00407C95">
      <w:pPr>
        <w:pStyle w:val="2"/>
        <w:keepNext/>
        <w:keepLines/>
        <w:pBdr>
          <w:bottom w:val="single" w:sz="4" w:space="0" w:color="auto"/>
        </w:pBdr>
        <w:spacing w:after="0"/>
        <w:ind w:right="236" w:firstLine="240"/>
        <w:jc w:val="both"/>
        <w:rPr>
          <w:rFonts w:ascii="Arial Unicode MS" w:cs="Arial Unicode MS"/>
          <w:sz w:val="24"/>
          <w:szCs w:val="24"/>
        </w:rPr>
      </w:pP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594"/>
          <w:tab w:val="left" w:pos="9883"/>
        </w:tabs>
        <w:ind w:right="236"/>
        <w:jc w:val="both"/>
      </w:pPr>
      <w:bookmarkStart w:id="1" w:name="bookmark204"/>
      <w:bookmarkEnd w:id="1"/>
      <w:r>
        <w:rPr>
          <w:rStyle w:val="23"/>
          <w:color w:val="000000"/>
        </w:rPr>
        <w:t>Работник принимается на работу:</w:t>
      </w:r>
      <w:r>
        <w:rPr>
          <w:rStyle w:val="23"/>
          <w:color w:val="000000"/>
        </w:rPr>
        <w:tab/>
      </w:r>
    </w:p>
    <w:p w:rsidR="00EE384D" w:rsidRPr="00D55FA8" w:rsidRDefault="00D55FA8" w:rsidP="00407C95">
      <w:pPr>
        <w:pStyle w:val="40"/>
        <w:tabs>
          <w:tab w:val="left" w:leader="hyphen" w:pos="7901"/>
          <w:tab w:val="left" w:leader="hyphen" w:pos="8183"/>
          <w:tab w:val="left" w:leader="hyphen" w:pos="9134"/>
        </w:tabs>
        <w:spacing w:after="0"/>
        <w:ind w:right="236" w:firstLine="240"/>
        <w:jc w:val="both"/>
        <w:rPr>
          <w:rFonts w:ascii="Arial Unicode MS" w:cs="Arial Unicode MS"/>
          <w:sz w:val="24"/>
          <w:szCs w:val="24"/>
        </w:rPr>
      </w:pPr>
      <w:r>
        <w:rPr>
          <w:rStyle w:val="4"/>
          <w:color w:val="000000"/>
        </w:rPr>
        <w:t>__________________________________________________________________________________________</w:t>
      </w:r>
    </w:p>
    <w:p w:rsidR="00EE384D" w:rsidRPr="00D55FA8" w:rsidRDefault="00EE384D" w:rsidP="00D55FA8">
      <w:pPr>
        <w:pStyle w:val="24"/>
        <w:spacing w:line="194" w:lineRule="auto"/>
        <w:ind w:right="236" w:firstLine="0"/>
        <w:jc w:val="center"/>
        <w:rPr>
          <w:rFonts w:ascii="Arial Unicode MS" w:cs="Arial Unicode MS"/>
          <w:i/>
        </w:rPr>
      </w:pPr>
      <w:r w:rsidRPr="00D55FA8">
        <w:rPr>
          <w:rStyle w:val="23"/>
          <w:i/>
          <w:color w:val="000000"/>
        </w:rPr>
        <w:t>(полное наименование филиала, представительства, иного обособленного</w:t>
      </w:r>
    </w:p>
    <w:p w:rsidR="00EE384D" w:rsidRPr="00D55FA8" w:rsidRDefault="00EE384D" w:rsidP="00D55FA8">
      <w:pPr>
        <w:pStyle w:val="24"/>
        <w:ind w:right="236" w:firstLine="0"/>
        <w:jc w:val="center"/>
        <w:rPr>
          <w:rFonts w:ascii="Arial Unicode MS" w:cs="Arial Unicode MS"/>
          <w:i/>
        </w:rPr>
      </w:pPr>
      <w:r w:rsidRPr="00D55FA8">
        <w:rPr>
          <w:rStyle w:val="23"/>
          <w:i/>
          <w:color w:val="000000"/>
        </w:rPr>
        <w:t>структурного подразделения работодателя, если работник принимается на</w:t>
      </w:r>
    </w:p>
    <w:p w:rsidR="00EE384D" w:rsidRPr="00D55FA8" w:rsidRDefault="00EE384D" w:rsidP="00D55FA8">
      <w:pPr>
        <w:pStyle w:val="24"/>
        <w:ind w:right="236" w:firstLine="0"/>
        <w:jc w:val="center"/>
        <w:rPr>
          <w:rFonts w:ascii="Arial Unicode MS" w:cs="Arial Unicode MS"/>
          <w:i/>
        </w:rPr>
      </w:pPr>
      <w:r w:rsidRPr="00D55FA8">
        <w:rPr>
          <w:rStyle w:val="23"/>
          <w:i/>
          <w:color w:val="000000"/>
        </w:rPr>
        <w:t>работу в конкретные филиал, представительство или иное обособленное</w:t>
      </w:r>
    </w:p>
    <w:p w:rsidR="00EE384D" w:rsidRPr="00D55FA8" w:rsidRDefault="00EE384D" w:rsidP="00D55FA8">
      <w:pPr>
        <w:pStyle w:val="24"/>
        <w:spacing w:after="260"/>
        <w:ind w:right="236" w:firstLine="0"/>
        <w:jc w:val="center"/>
        <w:rPr>
          <w:rFonts w:ascii="Arial Unicode MS" w:cs="Arial Unicode MS"/>
        </w:rPr>
      </w:pPr>
      <w:r w:rsidRPr="00D55FA8">
        <w:rPr>
          <w:rStyle w:val="23"/>
          <w:i/>
          <w:color w:val="000000"/>
        </w:rPr>
        <w:t>структурное подразделение работодателя с указанием его местонахождения</w:t>
      </w:r>
      <w:r w:rsidRPr="00D55FA8">
        <w:rPr>
          <w:rStyle w:val="23"/>
          <w:color w:val="000000"/>
        </w:rPr>
        <w:t>)</w:t>
      </w:r>
    </w:p>
    <w:p w:rsidR="00EE384D" w:rsidRDefault="00EE384D" w:rsidP="00D55FA8">
      <w:pPr>
        <w:pStyle w:val="24"/>
        <w:numPr>
          <w:ilvl w:val="0"/>
          <w:numId w:val="26"/>
        </w:numPr>
        <w:tabs>
          <w:tab w:val="left" w:pos="594"/>
        </w:tabs>
        <w:spacing w:after="260"/>
        <w:ind w:right="236"/>
        <w:jc w:val="both"/>
      </w:pPr>
      <w:bookmarkStart w:id="2" w:name="bookmark205"/>
      <w:bookmarkEnd w:id="2"/>
      <w:r>
        <w:rPr>
          <w:rStyle w:val="23"/>
          <w:color w:val="000000"/>
        </w:rPr>
        <w:t>Работник осуществляет работу в структурном подразделении работодателя</w:t>
      </w:r>
    </w:p>
    <w:p w:rsidR="00EE384D" w:rsidRPr="00D55FA8" w:rsidRDefault="00EE384D" w:rsidP="00D55FA8">
      <w:pPr>
        <w:pStyle w:val="24"/>
        <w:pBdr>
          <w:top w:val="single" w:sz="4" w:space="0" w:color="auto"/>
        </w:pBdr>
        <w:ind w:right="236" w:firstLine="0"/>
        <w:jc w:val="center"/>
        <w:rPr>
          <w:rFonts w:ascii="Arial Unicode MS" w:cs="Arial Unicode MS"/>
          <w:i/>
        </w:rPr>
      </w:pPr>
      <w:r w:rsidRPr="00D55FA8">
        <w:rPr>
          <w:rStyle w:val="23"/>
          <w:i/>
          <w:color w:val="000000"/>
        </w:rPr>
        <w:t xml:space="preserve">(наименование необособленного отделения, отдела, </w:t>
      </w:r>
      <w:proofErr w:type="spellStart"/>
      <w:proofErr w:type="gramStart"/>
      <w:r w:rsidRPr="00D55FA8">
        <w:rPr>
          <w:rStyle w:val="23"/>
          <w:i/>
          <w:color w:val="000000"/>
        </w:rPr>
        <w:t>участка,лаборатории</w:t>
      </w:r>
      <w:proofErr w:type="spellEnd"/>
      <w:proofErr w:type="gramEnd"/>
      <w:r w:rsidRPr="00D55FA8">
        <w:rPr>
          <w:rStyle w:val="23"/>
          <w:i/>
          <w:color w:val="000000"/>
        </w:rPr>
        <w:t>, цеха и пр.)</w:t>
      </w:r>
    </w:p>
    <w:p w:rsidR="00EE384D" w:rsidRDefault="00EE384D" w:rsidP="00D55FA8">
      <w:pPr>
        <w:pStyle w:val="24"/>
        <w:numPr>
          <w:ilvl w:val="0"/>
          <w:numId w:val="26"/>
        </w:numPr>
        <w:tabs>
          <w:tab w:val="left" w:pos="598"/>
        </w:tabs>
        <w:ind w:right="236"/>
        <w:jc w:val="both"/>
      </w:pPr>
      <w:bookmarkStart w:id="3" w:name="bookmark206"/>
      <w:bookmarkEnd w:id="3"/>
      <w:r>
        <w:rPr>
          <w:rStyle w:val="23"/>
          <w:color w:val="000000"/>
        </w:rPr>
        <w:t>Работа у работодателя является для работника:</w:t>
      </w:r>
      <w:r w:rsidR="00D55FA8">
        <w:rPr>
          <w:rStyle w:val="23"/>
          <w:color w:val="000000"/>
        </w:rPr>
        <w:t xml:space="preserve"> ___________________________________</w:t>
      </w:r>
    </w:p>
    <w:p w:rsidR="00EE384D" w:rsidRPr="00D55FA8" w:rsidRDefault="00EE384D" w:rsidP="00D55FA8">
      <w:pPr>
        <w:pStyle w:val="24"/>
        <w:tabs>
          <w:tab w:val="right" w:pos="10017"/>
        </w:tabs>
        <w:ind w:left="5700" w:right="236" w:firstLine="0"/>
        <w:jc w:val="both"/>
        <w:rPr>
          <w:rFonts w:ascii="Arial Unicode MS" w:cs="Arial Unicode MS"/>
          <w:i/>
        </w:rPr>
      </w:pPr>
      <w:r w:rsidRPr="00D55FA8">
        <w:rPr>
          <w:rStyle w:val="23"/>
          <w:i/>
          <w:color w:val="000000"/>
        </w:rPr>
        <w:t>(основной, по совместительству)</w:t>
      </w:r>
      <w:r w:rsidR="00D55FA8" w:rsidRPr="00D55FA8">
        <w:rPr>
          <w:rStyle w:val="23"/>
          <w:i/>
          <w:color w:val="000000"/>
        </w:rPr>
        <w:tab/>
      </w:r>
    </w:p>
    <w:p w:rsidR="00EE384D" w:rsidRDefault="00EE384D" w:rsidP="00D55FA8">
      <w:pPr>
        <w:pStyle w:val="24"/>
        <w:numPr>
          <w:ilvl w:val="0"/>
          <w:numId w:val="26"/>
        </w:numPr>
        <w:tabs>
          <w:tab w:val="left" w:pos="642"/>
          <w:tab w:val="left" w:leader="hyphen" w:pos="9245"/>
        </w:tabs>
        <w:spacing w:line="276" w:lineRule="auto"/>
        <w:ind w:right="236" w:firstLine="300"/>
        <w:jc w:val="both"/>
      </w:pPr>
      <w:bookmarkStart w:id="4" w:name="bookmark207"/>
      <w:bookmarkEnd w:id="4"/>
      <w:r>
        <w:rPr>
          <w:rStyle w:val="23"/>
          <w:color w:val="000000"/>
        </w:rPr>
        <w:t>Настоящий трудовой договор заключается на</w:t>
      </w:r>
      <w:r w:rsidR="00D55FA8">
        <w:rPr>
          <w:rStyle w:val="23"/>
          <w:color w:val="000000"/>
        </w:rPr>
        <w:t>_____________________________________</w:t>
      </w:r>
    </w:p>
    <w:p w:rsidR="00EE384D" w:rsidRPr="00D55FA8" w:rsidRDefault="00EE384D" w:rsidP="00D55FA8">
      <w:pPr>
        <w:pStyle w:val="24"/>
        <w:ind w:right="236" w:firstLine="900"/>
        <w:jc w:val="center"/>
        <w:rPr>
          <w:rFonts w:ascii="Arial Unicode MS" w:cs="Arial Unicode MS"/>
          <w:i/>
        </w:rPr>
      </w:pPr>
      <w:r w:rsidRPr="00D55FA8">
        <w:rPr>
          <w:rStyle w:val="23"/>
          <w:i/>
          <w:color w:val="000000"/>
        </w:rPr>
        <w:t>(неопределенный срок, определенный срок (указать продолжительность),</w:t>
      </w:r>
    </w:p>
    <w:p w:rsidR="00EE384D" w:rsidRPr="00D55FA8" w:rsidRDefault="00EE384D" w:rsidP="00D55FA8">
      <w:pPr>
        <w:pStyle w:val="24"/>
        <w:ind w:left="1040" w:right="236" w:hanging="360"/>
        <w:jc w:val="center"/>
        <w:rPr>
          <w:rFonts w:ascii="Arial Unicode MS" w:cs="Arial Unicode MS"/>
          <w:i/>
        </w:rPr>
      </w:pPr>
      <w:r w:rsidRPr="00D55FA8">
        <w:rPr>
          <w:rStyle w:val="23"/>
          <w:i/>
          <w:color w:val="000000"/>
        </w:rPr>
        <w:t>на время выполнения определенной работа с указанием причины (основания) заключения срочного трудового договора в соответствии со статьей 59Трудового кодекса Российской Федерации)</w:t>
      </w:r>
    </w:p>
    <w:p w:rsidR="00EE384D" w:rsidRDefault="00EE384D" w:rsidP="00D55FA8">
      <w:pPr>
        <w:pStyle w:val="24"/>
        <w:numPr>
          <w:ilvl w:val="0"/>
          <w:numId w:val="26"/>
        </w:numPr>
        <w:tabs>
          <w:tab w:val="left" w:pos="574"/>
          <w:tab w:val="left" w:leader="underscore" w:pos="5861"/>
          <w:tab w:val="left" w:leader="underscore" w:pos="7709"/>
        </w:tabs>
        <w:ind w:right="236"/>
        <w:jc w:val="both"/>
      </w:pPr>
      <w:bookmarkStart w:id="5" w:name="bookmark208"/>
      <w:bookmarkEnd w:id="5"/>
      <w:r>
        <w:rPr>
          <w:rStyle w:val="23"/>
          <w:color w:val="000000"/>
        </w:rPr>
        <w:t>Настоящий трудовой договор вступает в силу с "</w:t>
      </w:r>
      <w:r w:rsidR="00D55FA8">
        <w:rPr>
          <w:rStyle w:val="23"/>
          <w:color w:val="000000"/>
        </w:rPr>
        <w:t>___</w:t>
      </w:r>
      <w:r>
        <w:rPr>
          <w:rStyle w:val="23"/>
          <w:color w:val="000000"/>
        </w:rPr>
        <w:t>"</w:t>
      </w:r>
      <w:r w:rsidR="00D55FA8">
        <w:rPr>
          <w:rStyle w:val="23"/>
          <w:color w:val="000000"/>
        </w:rPr>
        <w:t>_________</w:t>
      </w:r>
      <w:r>
        <w:rPr>
          <w:rStyle w:val="23"/>
          <w:color w:val="000000"/>
        </w:rPr>
        <w:t>20</w:t>
      </w:r>
      <w:r>
        <w:rPr>
          <w:rStyle w:val="23"/>
          <w:color w:val="000000"/>
        </w:rPr>
        <w:tab/>
        <w:t>г.</w:t>
      </w:r>
    </w:p>
    <w:p w:rsidR="00EE384D" w:rsidRDefault="00EE384D" w:rsidP="008522CB">
      <w:pPr>
        <w:pStyle w:val="24"/>
        <w:numPr>
          <w:ilvl w:val="0"/>
          <w:numId w:val="26"/>
        </w:numPr>
        <w:tabs>
          <w:tab w:val="left" w:pos="574"/>
          <w:tab w:val="left" w:pos="3658"/>
        </w:tabs>
        <w:ind w:right="238" w:firstLine="238"/>
        <w:jc w:val="both"/>
      </w:pPr>
      <w:bookmarkStart w:id="6" w:name="bookmark209"/>
      <w:bookmarkEnd w:id="6"/>
      <w:r>
        <w:rPr>
          <w:rStyle w:val="23"/>
          <w:color w:val="000000"/>
        </w:rPr>
        <w:t>Дата начала работы "</w:t>
      </w:r>
      <w:r w:rsidR="00D55FA8">
        <w:rPr>
          <w:rStyle w:val="23"/>
          <w:color w:val="000000"/>
        </w:rPr>
        <w:t>___</w:t>
      </w:r>
      <w:r>
        <w:rPr>
          <w:rStyle w:val="23"/>
          <w:color w:val="000000"/>
        </w:rPr>
        <w:t>"</w:t>
      </w:r>
      <w:r w:rsidR="00D55FA8">
        <w:rPr>
          <w:rStyle w:val="23"/>
          <w:color w:val="000000"/>
        </w:rPr>
        <w:t>__________</w:t>
      </w:r>
      <w:r>
        <w:rPr>
          <w:rStyle w:val="23"/>
          <w:color w:val="000000"/>
        </w:rPr>
        <w:t xml:space="preserve"> 20</w:t>
      </w:r>
      <w:r w:rsidR="00D55FA8">
        <w:rPr>
          <w:rStyle w:val="23"/>
          <w:color w:val="000000"/>
        </w:rPr>
        <w:t>__</w:t>
      </w:r>
      <w:r>
        <w:rPr>
          <w:rStyle w:val="23"/>
          <w:color w:val="000000"/>
        </w:rPr>
        <w:t xml:space="preserve"> г.</w:t>
      </w:r>
    </w:p>
    <w:p w:rsidR="00EE384D" w:rsidRPr="008522CB" w:rsidRDefault="00EE384D" w:rsidP="008522CB">
      <w:pPr>
        <w:pStyle w:val="24"/>
        <w:numPr>
          <w:ilvl w:val="0"/>
          <w:numId w:val="26"/>
        </w:numPr>
        <w:tabs>
          <w:tab w:val="left" w:pos="579"/>
        </w:tabs>
        <w:ind w:right="238" w:firstLine="238"/>
        <w:jc w:val="both"/>
        <w:rPr>
          <w:rStyle w:val="23"/>
        </w:rPr>
      </w:pPr>
      <w:bookmarkStart w:id="7" w:name="bookmark210"/>
      <w:bookmarkEnd w:id="7"/>
      <w:r>
        <w:rPr>
          <w:rStyle w:val="23"/>
          <w:color w:val="000000"/>
        </w:rPr>
        <w:t>Работнику устанавливается срок испытания продолжительностью месяцев (недель, дней) с целью проверки соответствия работника поручаемой работе.</w:t>
      </w:r>
    </w:p>
    <w:p w:rsidR="008522CB" w:rsidRDefault="008522CB" w:rsidP="008522CB">
      <w:pPr>
        <w:pStyle w:val="24"/>
        <w:numPr>
          <w:ilvl w:val="0"/>
          <w:numId w:val="26"/>
        </w:numPr>
        <w:tabs>
          <w:tab w:val="left" w:pos="579"/>
        </w:tabs>
        <w:ind w:right="238" w:firstLine="238"/>
        <w:jc w:val="both"/>
      </w:pPr>
      <w:r>
        <w:rPr>
          <w:rStyle w:val="23"/>
          <w:color w:val="000000"/>
        </w:rPr>
        <w:t>Условия труда на рабочем месте класс __</w:t>
      </w:r>
      <w:proofErr w:type="gramStart"/>
      <w:r>
        <w:rPr>
          <w:rStyle w:val="23"/>
          <w:color w:val="000000"/>
        </w:rPr>
        <w:t>_(</w:t>
      </w:r>
      <w:proofErr w:type="gramEnd"/>
      <w:r>
        <w:rPr>
          <w:rStyle w:val="23"/>
          <w:color w:val="000000"/>
        </w:rPr>
        <w:t>________________)</w:t>
      </w:r>
    </w:p>
    <w:p w:rsidR="00EE384D" w:rsidRPr="00D55FA8" w:rsidRDefault="00EE384D" w:rsidP="00D55FA8">
      <w:pPr>
        <w:pStyle w:val="24"/>
        <w:numPr>
          <w:ilvl w:val="0"/>
          <w:numId w:val="25"/>
        </w:numPr>
        <w:tabs>
          <w:tab w:val="left" w:pos="368"/>
        </w:tabs>
        <w:spacing w:after="260"/>
        <w:ind w:right="236" w:firstLine="0"/>
        <w:jc w:val="center"/>
        <w:rPr>
          <w:b/>
        </w:rPr>
      </w:pPr>
      <w:bookmarkStart w:id="8" w:name="bookmark211"/>
      <w:bookmarkEnd w:id="8"/>
      <w:r w:rsidRPr="00D55FA8">
        <w:rPr>
          <w:rStyle w:val="23"/>
          <w:b/>
          <w:color w:val="000000"/>
        </w:rPr>
        <w:t>ПРАВА И ОБЯЗАННОСТИ РАБОТНИКА</w:t>
      </w:r>
    </w:p>
    <w:p w:rsidR="00EE384D" w:rsidRDefault="00EE384D" w:rsidP="00D55FA8">
      <w:pPr>
        <w:pStyle w:val="24"/>
        <w:numPr>
          <w:ilvl w:val="0"/>
          <w:numId w:val="26"/>
        </w:numPr>
        <w:tabs>
          <w:tab w:val="left" w:pos="574"/>
        </w:tabs>
        <w:ind w:right="236"/>
        <w:jc w:val="both"/>
      </w:pPr>
      <w:bookmarkStart w:id="9" w:name="bookmark212"/>
      <w:bookmarkEnd w:id="9"/>
      <w:r>
        <w:rPr>
          <w:rStyle w:val="23"/>
          <w:color w:val="000000"/>
        </w:rPr>
        <w:t>Работник имеет право на:</w:t>
      </w:r>
    </w:p>
    <w:p w:rsidR="00EE384D" w:rsidRDefault="00EE384D" w:rsidP="00D55FA8">
      <w:pPr>
        <w:pStyle w:val="24"/>
        <w:tabs>
          <w:tab w:val="left" w:pos="584"/>
        </w:tabs>
        <w:ind w:right="236"/>
        <w:jc w:val="both"/>
        <w:rPr>
          <w:rFonts w:ascii="Arial Unicode MS" w:cs="Arial Unicode MS"/>
        </w:rPr>
      </w:pPr>
      <w:bookmarkStart w:id="10" w:name="bookmark213"/>
      <w:r>
        <w:rPr>
          <w:rStyle w:val="23"/>
          <w:color w:val="000000"/>
        </w:rPr>
        <w:t>а</w:t>
      </w:r>
      <w:bookmarkEnd w:id="10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предоставление ему работы, обусловленной настоящим трудовым договором;</w:t>
      </w:r>
    </w:p>
    <w:p w:rsidR="00EE384D" w:rsidRDefault="00EE384D" w:rsidP="00D55FA8">
      <w:pPr>
        <w:pStyle w:val="24"/>
        <w:tabs>
          <w:tab w:val="left" w:pos="884"/>
        </w:tabs>
        <w:ind w:right="236"/>
        <w:jc w:val="both"/>
        <w:rPr>
          <w:rFonts w:ascii="Arial Unicode MS" w:cs="Arial Unicode MS"/>
        </w:rPr>
      </w:pPr>
      <w:bookmarkStart w:id="11" w:name="bookmark214"/>
      <w:r>
        <w:rPr>
          <w:rStyle w:val="23"/>
          <w:color w:val="000000"/>
        </w:rPr>
        <w:t>б</w:t>
      </w:r>
      <w:bookmarkEnd w:id="11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 xml:space="preserve">обеспечение безопасности и условий труда, соответствующих </w:t>
      </w:r>
      <w:proofErr w:type="gramStart"/>
      <w:r>
        <w:rPr>
          <w:rStyle w:val="23"/>
          <w:color w:val="000000"/>
        </w:rPr>
        <w:t>государственным нормативным требованиям охраны</w:t>
      </w:r>
      <w:proofErr w:type="gramEnd"/>
      <w:r>
        <w:rPr>
          <w:rStyle w:val="23"/>
          <w:color w:val="000000"/>
        </w:rPr>
        <w:t xml:space="preserve"> груда;</w:t>
      </w:r>
    </w:p>
    <w:p w:rsidR="00EE384D" w:rsidRDefault="00EE384D" w:rsidP="00D55FA8">
      <w:pPr>
        <w:pStyle w:val="24"/>
        <w:tabs>
          <w:tab w:val="left" w:pos="608"/>
        </w:tabs>
        <w:ind w:right="236"/>
        <w:jc w:val="both"/>
        <w:rPr>
          <w:rFonts w:ascii="Arial Unicode MS" w:cs="Arial Unicode MS"/>
        </w:rPr>
      </w:pPr>
      <w:bookmarkStart w:id="12" w:name="bookmark215"/>
      <w:r>
        <w:rPr>
          <w:rStyle w:val="23"/>
          <w:color w:val="000000"/>
        </w:rPr>
        <w:t>в</w:t>
      </w:r>
      <w:bookmarkEnd w:id="12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своевременную и в полном объеме выплату заработной платы, размер и условия получения которой определяются настоящим трудовым договором, с учетом квалификации работника, сложности труда, количества и качества выполненной работы;</w:t>
      </w:r>
    </w:p>
    <w:p w:rsidR="00EE384D" w:rsidRDefault="00EE384D" w:rsidP="00D55FA8">
      <w:pPr>
        <w:pStyle w:val="24"/>
        <w:tabs>
          <w:tab w:val="left" w:pos="884"/>
        </w:tabs>
        <w:ind w:right="236"/>
        <w:jc w:val="both"/>
        <w:rPr>
          <w:rFonts w:ascii="Arial Unicode MS" w:cs="Arial Unicode MS"/>
        </w:rPr>
      </w:pPr>
      <w:bookmarkStart w:id="13" w:name="bookmark216"/>
      <w:r>
        <w:rPr>
          <w:rStyle w:val="23"/>
          <w:color w:val="000000"/>
        </w:rPr>
        <w:t>г</w:t>
      </w:r>
      <w:bookmarkEnd w:id="13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 xml:space="preserve">иные права, предусмотренные трудовым законодательством Российской Федерации, настоящим </w:t>
      </w:r>
      <w:r>
        <w:rPr>
          <w:rStyle w:val="23"/>
          <w:color w:val="000000"/>
        </w:rPr>
        <w:lastRenderedPageBreak/>
        <w:t>трудовым договором.</w:t>
      </w:r>
    </w:p>
    <w:p w:rsidR="00EE384D" w:rsidRDefault="00EE384D" w:rsidP="00D55FA8">
      <w:pPr>
        <w:pStyle w:val="24"/>
        <w:numPr>
          <w:ilvl w:val="0"/>
          <w:numId w:val="26"/>
        </w:numPr>
        <w:tabs>
          <w:tab w:val="left" w:pos="665"/>
        </w:tabs>
        <w:ind w:right="236"/>
        <w:jc w:val="both"/>
      </w:pPr>
      <w:bookmarkStart w:id="14" w:name="bookmark217"/>
      <w:bookmarkEnd w:id="14"/>
      <w:r>
        <w:rPr>
          <w:rStyle w:val="23"/>
          <w:color w:val="000000"/>
        </w:rPr>
        <w:t>Работник обязан:</w:t>
      </w:r>
    </w:p>
    <w:p w:rsidR="00EE384D" w:rsidRDefault="00EE384D" w:rsidP="00D55FA8">
      <w:pPr>
        <w:pStyle w:val="24"/>
        <w:tabs>
          <w:tab w:val="left" w:pos="584"/>
        </w:tabs>
        <w:ind w:right="236"/>
        <w:jc w:val="both"/>
        <w:rPr>
          <w:rFonts w:ascii="Arial Unicode MS" w:cs="Arial Unicode MS"/>
        </w:rPr>
      </w:pPr>
      <w:bookmarkStart w:id="15" w:name="bookmark218"/>
      <w:r>
        <w:rPr>
          <w:rStyle w:val="23"/>
          <w:color w:val="000000"/>
        </w:rPr>
        <w:t>а</w:t>
      </w:r>
      <w:bookmarkEnd w:id="15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добросовестно выполнять свои трудовые обязанности, возложенные на него пунктом 1 настоящего трудового договора;</w:t>
      </w:r>
    </w:p>
    <w:p w:rsidR="00EE384D" w:rsidRDefault="00EE384D" w:rsidP="00D55FA8">
      <w:pPr>
        <w:pStyle w:val="24"/>
        <w:tabs>
          <w:tab w:val="left" w:pos="884"/>
        </w:tabs>
        <w:ind w:right="236"/>
        <w:jc w:val="both"/>
        <w:rPr>
          <w:rFonts w:ascii="Arial Unicode MS" w:cs="Arial Unicode MS"/>
        </w:rPr>
      </w:pPr>
      <w:bookmarkStart w:id="16" w:name="bookmark219"/>
      <w:r>
        <w:rPr>
          <w:rStyle w:val="23"/>
          <w:color w:val="000000"/>
        </w:rPr>
        <w:t>б</w:t>
      </w:r>
      <w:bookmarkEnd w:id="16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соблюдать правила внутреннего трудового распорядка, действующие у работодателя, требования по охране труда и обеспечению безопасности труда;</w:t>
      </w:r>
    </w:p>
    <w:p w:rsidR="00EE384D" w:rsidRDefault="00EE384D" w:rsidP="00D55FA8">
      <w:pPr>
        <w:pStyle w:val="24"/>
        <w:tabs>
          <w:tab w:val="left" w:pos="603"/>
        </w:tabs>
        <w:ind w:right="236"/>
        <w:jc w:val="both"/>
        <w:rPr>
          <w:rFonts w:ascii="Arial Unicode MS" w:cs="Arial Unicode MS"/>
        </w:rPr>
      </w:pPr>
      <w:bookmarkStart w:id="17" w:name="bookmark220"/>
      <w:r>
        <w:rPr>
          <w:rStyle w:val="23"/>
          <w:color w:val="000000"/>
        </w:rPr>
        <w:t>в</w:t>
      </w:r>
      <w:bookmarkEnd w:id="17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соблюдать трудовую дисциплину;</w:t>
      </w:r>
    </w:p>
    <w:p w:rsidR="00EE384D" w:rsidRDefault="00EE384D" w:rsidP="00D55FA8">
      <w:pPr>
        <w:pStyle w:val="24"/>
        <w:tabs>
          <w:tab w:val="left" w:pos="598"/>
        </w:tabs>
        <w:ind w:right="236"/>
        <w:jc w:val="both"/>
        <w:rPr>
          <w:rFonts w:ascii="Arial Unicode MS" w:cs="Arial Unicode MS"/>
        </w:rPr>
      </w:pPr>
      <w:bookmarkStart w:id="18" w:name="bookmark221"/>
      <w:r>
        <w:rPr>
          <w:rStyle w:val="23"/>
          <w:color w:val="000000"/>
        </w:rPr>
        <w:t>г</w:t>
      </w:r>
      <w:bookmarkEnd w:id="18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бережно относиться к имуществу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 других работников;</w:t>
      </w:r>
    </w:p>
    <w:p w:rsidR="00EE384D" w:rsidRDefault="00EE384D" w:rsidP="00407C95">
      <w:pPr>
        <w:pStyle w:val="24"/>
        <w:tabs>
          <w:tab w:val="left" w:pos="884"/>
        </w:tabs>
        <w:ind w:right="238"/>
        <w:jc w:val="both"/>
        <w:rPr>
          <w:rFonts w:ascii="Arial Unicode MS" w:cs="Arial Unicode MS"/>
        </w:rPr>
      </w:pPr>
      <w:bookmarkStart w:id="19" w:name="bookmark222"/>
      <w:r>
        <w:rPr>
          <w:rStyle w:val="23"/>
          <w:color w:val="000000"/>
        </w:rPr>
        <w:t>д</w:t>
      </w:r>
      <w:bookmarkEnd w:id="19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незамедлительно сообщать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имуществу других работников.</w:t>
      </w:r>
    </w:p>
    <w:p w:rsidR="00EE384D" w:rsidRPr="00D55FA8" w:rsidRDefault="00EE384D" w:rsidP="00407C95">
      <w:pPr>
        <w:pStyle w:val="24"/>
        <w:numPr>
          <w:ilvl w:val="0"/>
          <w:numId w:val="25"/>
        </w:numPr>
        <w:tabs>
          <w:tab w:val="left" w:pos="454"/>
        </w:tabs>
        <w:ind w:right="238" w:firstLine="0"/>
        <w:jc w:val="center"/>
        <w:rPr>
          <w:b/>
        </w:rPr>
      </w:pPr>
      <w:bookmarkStart w:id="20" w:name="bookmark223"/>
      <w:bookmarkEnd w:id="20"/>
      <w:r w:rsidRPr="00D55FA8">
        <w:rPr>
          <w:rStyle w:val="23"/>
          <w:b/>
          <w:color w:val="000000"/>
        </w:rPr>
        <w:t>ПРАВА И ОБЯЗАННОСТИ РАБОТОДАТЕЛЯ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665"/>
        </w:tabs>
        <w:ind w:right="238"/>
        <w:jc w:val="both"/>
      </w:pPr>
      <w:bookmarkStart w:id="21" w:name="bookmark224"/>
      <w:bookmarkEnd w:id="21"/>
      <w:r>
        <w:rPr>
          <w:rStyle w:val="23"/>
          <w:color w:val="000000"/>
        </w:rPr>
        <w:t>Работодатель имеет право:</w:t>
      </w:r>
    </w:p>
    <w:p w:rsidR="00EE384D" w:rsidRDefault="00EE384D" w:rsidP="00407C95">
      <w:pPr>
        <w:pStyle w:val="24"/>
        <w:tabs>
          <w:tab w:val="left" w:pos="588"/>
        </w:tabs>
        <w:ind w:right="238"/>
        <w:jc w:val="both"/>
        <w:rPr>
          <w:rFonts w:ascii="Arial Unicode MS" w:cs="Arial Unicode MS"/>
        </w:rPr>
      </w:pPr>
      <w:bookmarkStart w:id="22" w:name="bookmark225"/>
      <w:r>
        <w:rPr>
          <w:rStyle w:val="23"/>
          <w:color w:val="000000"/>
        </w:rPr>
        <w:t>а</w:t>
      </w:r>
      <w:bookmarkEnd w:id="22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требовать от работника добросовестного исполнения обязанностей по настоящему трудовому договору;</w:t>
      </w:r>
    </w:p>
    <w:p w:rsidR="00EE384D" w:rsidRDefault="00EE384D" w:rsidP="00407C95">
      <w:pPr>
        <w:pStyle w:val="24"/>
        <w:tabs>
          <w:tab w:val="left" w:pos="603"/>
        </w:tabs>
        <w:ind w:right="238"/>
        <w:jc w:val="both"/>
        <w:rPr>
          <w:rFonts w:ascii="Arial Unicode MS" w:cs="Arial Unicode MS"/>
        </w:rPr>
      </w:pPr>
      <w:bookmarkStart w:id="23" w:name="bookmark226"/>
      <w:r>
        <w:rPr>
          <w:rStyle w:val="23"/>
          <w:color w:val="000000"/>
        </w:rPr>
        <w:t>б</w:t>
      </w:r>
      <w:bookmarkEnd w:id="23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принимать локальные нормативные акты, в том числе правила внутреннего трудового распорядка, требования по охране труда и обеспечению безопасности труда;</w:t>
      </w:r>
    </w:p>
    <w:p w:rsidR="00EE384D" w:rsidRDefault="00EE384D" w:rsidP="00407C95">
      <w:pPr>
        <w:pStyle w:val="24"/>
        <w:tabs>
          <w:tab w:val="left" w:pos="593"/>
        </w:tabs>
        <w:ind w:right="238"/>
        <w:jc w:val="both"/>
        <w:rPr>
          <w:rFonts w:ascii="Arial Unicode MS" w:cs="Arial Unicode MS"/>
        </w:rPr>
      </w:pPr>
      <w:bookmarkStart w:id="24" w:name="bookmark227"/>
      <w:r>
        <w:rPr>
          <w:rStyle w:val="23"/>
          <w:color w:val="000000"/>
        </w:rPr>
        <w:t>в</w:t>
      </w:r>
      <w:bookmarkEnd w:id="24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привлекать работника к дисциплинарной и материальной ответственности в порядке, установленном Трудовым кодексом Российской Федерации, иными федеральными законами;</w:t>
      </w:r>
    </w:p>
    <w:p w:rsidR="00EE384D" w:rsidRDefault="00EE384D" w:rsidP="00D55FA8">
      <w:pPr>
        <w:pStyle w:val="24"/>
        <w:tabs>
          <w:tab w:val="left" w:pos="598"/>
        </w:tabs>
        <w:ind w:right="236"/>
        <w:jc w:val="both"/>
        <w:rPr>
          <w:rFonts w:ascii="Arial Unicode MS" w:cs="Arial Unicode MS"/>
        </w:rPr>
      </w:pPr>
      <w:bookmarkStart w:id="25" w:name="bookmark228"/>
      <w:r>
        <w:rPr>
          <w:rStyle w:val="23"/>
          <w:color w:val="000000"/>
        </w:rPr>
        <w:t>г</w:t>
      </w:r>
      <w:bookmarkEnd w:id="25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поощрять работника за добросовестный эффективный труд;</w:t>
      </w:r>
    </w:p>
    <w:p w:rsidR="00EE384D" w:rsidRDefault="00EE384D" w:rsidP="00D55FA8">
      <w:pPr>
        <w:pStyle w:val="24"/>
        <w:tabs>
          <w:tab w:val="left" w:pos="618"/>
        </w:tabs>
        <w:ind w:right="236" w:firstLine="320"/>
        <w:jc w:val="both"/>
        <w:rPr>
          <w:rFonts w:ascii="Arial Unicode MS" w:cs="Arial Unicode MS"/>
        </w:rPr>
      </w:pPr>
      <w:bookmarkStart w:id="26" w:name="bookmark229"/>
      <w:r>
        <w:rPr>
          <w:rStyle w:val="23"/>
          <w:color w:val="000000"/>
          <w:shd w:val="clear" w:color="auto" w:fill="FFFFFF"/>
        </w:rPr>
        <w:t>д</w:t>
      </w:r>
      <w:bookmarkEnd w:id="26"/>
      <w:r>
        <w:rPr>
          <w:rStyle w:val="23"/>
          <w:color w:val="000000"/>
          <w:shd w:val="clear" w:color="auto" w:fill="FFFFFF"/>
        </w:rPr>
        <w:t>)</w:t>
      </w:r>
      <w:r>
        <w:rPr>
          <w:rStyle w:val="23"/>
          <w:color w:val="000000"/>
        </w:rPr>
        <w:tab/>
        <w:t>иные права, предусмотренные трудовым законодательством Российской Федерации и настоящим трудовым договором.</w:t>
      </w:r>
    </w:p>
    <w:p w:rsidR="00EE384D" w:rsidRDefault="00EE384D" w:rsidP="00D55FA8">
      <w:pPr>
        <w:pStyle w:val="24"/>
        <w:numPr>
          <w:ilvl w:val="0"/>
          <w:numId w:val="26"/>
        </w:numPr>
        <w:tabs>
          <w:tab w:val="left" w:pos="741"/>
        </w:tabs>
        <w:ind w:right="236" w:firstLine="320"/>
        <w:jc w:val="both"/>
      </w:pPr>
      <w:bookmarkStart w:id="27" w:name="bookmark230"/>
      <w:bookmarkEnd w:id="27"/>
      <w:r>
        <w:rPr>
          <w:rStyle w:val="23"/>
          <w:color w:val="000000"/>
        </w:rPr>
        <w:t>Работодатель обязан:</w:t>
      </w:r>
    </w:p>
    <w:p w:rsidR="00EE384D" w:rsidRDefault="00EE384D" w:rsidP="00D55FA8">
      <w:pPr>
        <w:pStyle w:val="24"/>
        <w:tabs>
          <w:tab w:val="left" w:pos="635"/>
        </w:tabs>
        <w:ind w:right="236" w:firstLine="300"/>
        <w:jc w:val="both"/>
        <w:rPr>
          <w:rFonts w:ascii="Arial Unicode MS" w:cs="Arial Unicode MS"/>
        </w:rPr>
      </w:pPr>
      <w:bookmarkStart w:id="28" w:name="bookmark231"/>
      <w:r>
        <w:rPr>
          <w:rStyle w:val="23"/>
          <w:color w:val="000000"/>
        </w:rPr>
        <w:t>а</w:t>
      </w:r>
      <w:bookmarkEnd w:id="28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предоставить работнику работу, обусловленную настоящим трудовым договором;</w:t>
      </w:r>
    </w:p>
    <w:p w:rsidR="00EE384D" w:rsidRDefault="00EE384D" w:rsidP="00D55FA8">
      <w:pPr>
        <w:pStyle w:val="24"/>
        <w:tabs>
          <w:tab w:val="left" w:pos="896"/>
          <w:tab w:val="left" w:pos="2479"/>
        </w:tabs>
        <w:ind w:right="236" w:firstLine="300"/>
        <w:jc w:val="both"/>
        <w:rPr>
          <w:rFonts w:ascii="Arial Unicode MS" w:cs="Arial Unicode MS"/>
        </w:rPr>
      </w:pPr>
      <w:bookmarkStart w:id="29" w:name="bookmark232"/>
      <w:r>
        <w:rPr>
          <w:rStyle w:val="23"/>
          <w:color w:val="000000"/>
        </w:rPr>
        <w:t>б</w:t>
      </w:r>
      <w:bookmarkEnd w:id="29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обеспечить</w:t>
      </w:r>
      <w:r>
        <w:rPr>
          <w:rStyle w:val="23"/>
          <w:color w:val="000000"/>
        </w:rPr>
        <w:tab/>
        <w:t>безопасность и условия труда работника, соответствующие</w:t>
      </w:r>
    </w:p>
    <w:p w:rsidR="00EE384D" w:rsidRDefault="00EE384D" w:rsidP="00D55FA8">
      <w:pPr>
        <w:pStyle w:val="24"/>
        <w:ind w:right="236"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государственным нормативным требованиям охраны труда;</w:t>
      </w:r>
    </w:p>
    <w:p w:rsidR="00EE384D" w:rsidRDefault="00EE384D" w:rsidP="00D55FA8">
      <w:pPr>
        <w:pStyle w:val="24"/>
        <w:tabs>
          <w:tab w:val="left" w:pos="896"/>
        </w:tabs>
        <w:ind w:right="236" w:firstLine="320"/>
        <w:jc w:val="both"/>
        <w:rPr>
          <w:rFonts w:ascii="Arial Unicode MS" w:cs="Arial Unicode MS"/>
        </w:rPr>
      </w:pPr>
      <w:bookmarkStart w:id="30" w:name="bookmark233"/>
      <w:r>
        <w:rPr>
          <w:rStyle w:val="23"/>
          <w:color w:val="000000"/>
        </w:rPr>
        <w:t>в</w:t>
      </w:r>
      <w:bookmarkEnd w:id="30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обеспечивать работника оборудованием, инструментами, технической документацией и иными средствами, необходимыми для исполнения им трудовых обязанностей;</w:t>
      </w:r>
    </w:p>
    <w:p w:rsidR="00EE384D" w:rsidRDefault="00EE384D" w:rsidP="00D55FA8">
      <w:pPr>
        <w:pStyle w:val="24"/>
        <w:tabs>
          <w:tab w:val="left" w:pos="618"/>
        </w:tabs>
        <w:ind w:right="236" w:firstLine="320"/>
        <w:jc w:val="both"/>
        <w:rPr>
          <w:rFonts w:ascii="Arial Unicode MS" w:cs="Arial Unicode MS"/>
        </w:rPr>
      </w:pPr>
      <w:bookmarkStart w:id="31" w:name="bookmark234"/>
      <w:r>
        <w:rPr>
          <w:rStyle w:val="23"/>
          <w:color w:val="000000"/>
        </w:rPr>
        <w:t>г</w:t>
      </w:r>
      <w:bookmarkEnd w:id="31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выплачивать в полном размере причитающуюся работнику заработную плату в установленные сроки;</w:t>
      </w:r>
    </w:p>
    <w:p w:rsidR="00EE384D" w:rsidRDefault="00EE384D" w:rsidP="00D55FA8">
      <w:pPr>
        <w:pStyle w:val="24"/>
        <w:tabs>
          <w:tab w:val="left" w:pos="618"/>
        </w:tabs>
        <w:ind w:right="236" w:firstLine="320"/>
        <w:jc w:val="both"/>
        <w:rPr>
          <w:rFonts w:ascii="Arial Unicode MS" w:cs="Arial Unicode MS"/>
        </w:rPr>
      </w:pPr>
      <w:bookmarkStart w:id="32" w:name="bookmark235"/>
      <w:r>
        <w:rPr>
          <w:rStyle w:val="23"/>
          <w:color w:val="000000"/>
        </w:rPr>
        <w:t>д</w:t>
      </w:r>
      <w:bookmarkEnd w:id="32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осуществлять обработку и обеспечивать защиту персональных данных работника в соответствии с законодательством Российской Федерации;</w:t>
      </w:r>
    </w:p>
    <w:p w:rsidR="00EE384D" w:rsidRDefault="00EE384D" w:rsidP="00D55FA8">
      <w:pPr>
        <w:pStyle w:val="24"/>
        <w:tabs>
          <w:tab w:val="left" w:pos="896"/>
        </w:tabs>
        <w:ind w:right="236" w:firstLine="320"/>
        <w:jc w:val="both"/>
        <w:rPr>
          <w:rFonts w:ascii="Arial Unicode MS" w:cs="Arial Unicode MS"/>
        </w:rPr>
      </w:pPr>
      <w:bookmarkStart w:id="33" w:name="bookmark236"/>
      <w:r>
        <w:rPr>
          <w:rStyle w:val="23"/>
          <w:color w:val="000000"/>
        </w:rPr>
        <w:t>е</w:t>
      </w:r>
      <w:bookmarkEnd w:id="33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знакомить работника под роспись с принимаемыми локальными нормативными актами, непосредственно связанными с его трудовой деятельностью;</w:t>
      </w:r>
    </w:p>
    <w:p w:rsidR="00EE384D" w:rsidRDefault="00EE384D" w:rsidP="00407C95">
      <w:pPr>
        <w:pStyle w:val="24"/>
        <w:tabs>
          <w:tab w:val="left" w:pos="1234"/>
        </w:tabs>
        <w:ind w:right="236" w:firstLine="320"/>
        <w:jc w:val="both"/>
        <w:rPr>
          <w:rFonts w:ascii="Arial Unicode MS" w:cs="Arial Unicode MS"/>
        </w:rPr>
      </w:pPr>
      <w:bookmarkStart w:id="34" w:name="bookmark237"/>
      <w:r>
        <w:rPr>
          <w:rStyle w:val="23"/>
          <w:color w:val="000000"/>
        </w:rPr>
        <w:t>ж</w:t>
      </w:r>
      <w:bookmarkEnd w:id="34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 xml:space="preserve">исполнять иные обязанности, предусмотренные трудовым законодательством и иными нормативными правовыми актами, содержащими нормы трудового </w:t>
      </w:r>
      <w:proofErr w:type="spellStart"/>
      <w:proofErr w:type="gramStart"/>
      <w:r>
        <w:rPr>
          <w:rStyle w:val="23"/>
          <w:color w:val="000000"/>
        </w:rPr>
        <w:t>права.коллективным</w:t>
      </w:r>
      <w:proofErr w:type="spellEnd"/>
      <w:proofErr w:type="gramEnd"/>
      <w:r>
        <w:rPr>
          <w:rStyle w:val="23"/>
          <w:color w:val="000000"/>
        </w:rPr>
        <w:t xml:space="preserve"> договором, соглашениями, локальными нормативными актами и настоящим трудовым договором.</w:t>
      </w:r>
    </w:p>
    <w:p w:rsidR="00EE384D" w:rsidRPr="00A0729B" w:rsidRDefault="00EE384D" w:rsidP="00407C95">
      <w:pPr>
        <w:pStyle w:val="24"/>
        <w:numPr>
          <w:ilvl w:val="0"/>
          <w:numId w:val="25"/>
        </w:numPr>
        <w:tabs>
          <w:tab w:val="left" w:pos="455"/>
        </w:tabs>
        <w:ind w:right="236" w:firstLine="0"/>
        <w:jc w:val="center"/>
        <w:rPr>
          <w:b/>
        </w:rPr>
      </w:pPr>
      <w:bookmarkStart w:id="35" w:name="bookmark238"/>
      <w:bookmarkEnd w:id="35"/>
      <w:r w:rsidRPr="00A0729B">
        <w:rPr>
          <w:rStyle w:val="23"/>
          <w:b/>
          <w:color w:val="000000"/>
        </w:rPr>
        <w:t>ОПЛАТА ТРУДА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685"/>
        </w:tabs>
        <w:ind w:right="238" w:firstLine="320"/>
        <w:jc w:val="both"/>
      </w:pPr>
      <w:bookmarkStart w:id="36" w:name="bookmark239"/>
      <w:bookmarkEnd w:id="36"/>
      <w:r>
        <w:rPr>
          <w:rStyle w:val="23"/>
          <w:color w:val="000000"/>
        </w:rPr>
        <w:t>За выполнение трудовых обязанностей, предусмотренных настоящим трудовым договором, работнику устанавливается заработная плата в размере:</w:t>
      </w:r>
    </w:p>
    <w:p w:rsidR="00EE384D" w:rsidRDefault="00EE384D" w:rsidP="00407C95">
      <w:pPr>
        <w:pStyle w:val="24"/>
        <w:tabs>
          <w:tab w:val="left" w:pos="635"/>
        </w:tabs>
        <w:ind w:right="238" w:firstLine="300"/>
        <w:jc w:val="both"/>
        <w:rPr>
          <w:rFonts w:ascii="Arial Unicode MS" w:cs="Arial Unicode MS"/>
        </w:rPr>
      </w:pPr>
      <w:bookmarkStart w:id="37" w:name="bookmark240"/>
      <w:r>
        <w:rPr>
          <w:rStyle w:val="23"/>
          <w:color w:val="000000"/>
        </w:rPr>
        <w:t>а</w:t>
      </w:r>
      <w:bookmarkEnd w:id="37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должностной оклад, ставка заработной платы рублей в месяц;</w:t>
      </w:r>
    </w:p>
    <w:p w:rsidR="00A0729B" w:rsidRDefault="00EE384D" w:rsidP="00407C95">
      <w:pPr>
        <w:pStyle w:val="24"/>
        <w:pBdr>
          <w:bottom w:val="single" w:sz="4" w:space="0" w:color="auto"/>
        </w:pBdr>
        <w:tabs>
          <w:tab w:val="left" w:pos="639"/>
        </w:tabs>
        <w:ind w:right="238" w:firstLine="300"/>
        <w:jc w:val="both"/>
        <w:rPr>
          <w:rStyle w:val="23"/>
          <w:color w:val="000000"/>
        </w:rPr>
      </w:pPr>
      <w:bookmarkStart w:id="38" w:name="bookmark241"/>
      <w:r>
        <w:rPr>
          <w:rStyle w:val="23"/>
          <w:color w:val="000000"/>
        </w:rPr>
        <w:t>б</w:t>
      </w:r>
      <w:bookmarkEnd w:id="38"/>
      <w:r>
        <w:rPr>
          <w:rStyle w:val="23"/>
          <w:color w:val="000000"/>
        </w:rPr>
        <w:t>)</w:t>
      </w:r>
      <w:r>
        <w:rPr>
          <w:rStyle w:val="23"/>
          <w:color w:val="000000"/>
        </w:rPr>
        <w:tab/>
        <w:t>работнику производятся выплаты компенсационного характера:</w:t>
      </w:r>
      <w:bookmarkStart w:id="39" w:name="bookmark242"/>
    </w:p>
    <w:p w:rsidR="00A0729B" w:rsidRDefault="00EE384D" w:rsidP="00A0729B">
      <w:pPr>
        <w:pStyle w:val="24"/>
        <w:pBdr>
          <w:bottom w:val="single" w:sz="4" w:space="0" w:color="auto"/>
        </w:pBdr>
        <w:tabs>
          <w:tab w:val="left" w:pos="639"/>
        </w:tabs>
        <w:ind w:right="238" w:firstLine="300"/>
        <w:jc w:val="both"/>
        <w:rPr>
          <w:rStyle w:val="23"/>
          <w:color w:val="000000"/>
        </w:rPr>
      </w:pPr>
      <w:r>
        <w:rPr>
          <w:rStyle w:val="23"/>
          <w:color w:val="000000"/>
          <w:shd w:val="clear" w:color="auto" w:fill="FFFFFF"/>
        </w:rPr>
        <w:t>в</w:t>
      </w:r>
      <w:bookmarkEnd w:id="39"/>
      <w:r>
        <w:rPr>
          <w:rStyle w:val="23"/>
          <w:color w:val="000000"/>
          <w:shd w:val="clear" w:color="auto" w:fill="FFFFFF"/>
        </w:rPr>
        <w:t>)</w:t>
      </w:r>
      <w:r>
        <w:rPr>
          <w:rStyle w:val="23"/>
          <w:color w:val="000000"/>
        </w:rPr>
        <w:tab/>
        <w:t>работнику производятся выплаты стимулирующего характера:</w:t>
      </w:r>
      <w:bookmarkStart w:id="40" w:name="bookmark243"/>
      <w:bookmarkEnd w:id="40"/>
    </w:p>
    <w:p w:rsidR="00A0729B" w:rsidRDefault="00EE384D" w:rsidP="00A0729B">
      <w:pPr>
        <w:pStyle w:val="24"/>
        <w:numPr>
          <w:ilvl w:val="0"/>
          <w:numId w:val="26"/>
        </w:numPr>
        <w:pBdr>
          <w:bottom w:val="single" w:sz="4" w:space="0" w:color="auto"/>
        </w:pBdr>
        <w:tabs>
          <w:tab w:val="left" w:pos="639"/>
        </w:tabs>
        <w:ind w:right="238" w:firstLine="300"/>
        <w:jc w:val="both"/>
        <w:rPr>
          <w:rStyle w:val="23"/>
          <w:color w:val="000000"/>
        </w:rPr>
      </w:pPr>
      <w:r>
        <w:rPr>
          <w:rStyle w:val="23"/>
          <w:color w:val="000000"/>
        </w:rPr>
        <w:t>Выплата заработной платы работнику производится в сроки и порядке, которые установлены трудовым договором, коллективным договором и правилами внутреннего трудового распорядка.</w:t>
      </w:r>
      <w:bookmarkStart w:id="41" w:name="bookmark244"/>
      <w:bookmarkEnd w:id="41"/>
    </w:p>
    <w:p w:rsidR="00EE384D" w:rsidRPr="00A0729B" w:rsidRDefault="00EE384D" w:rsidP="00407C95">
      <w:pPr>
        <w:pStyle w:val="24"/>
        <w:numPr>
          <w:ilvl w:val="0"/>
          <w:numId w:val="26"/>
        </w:numPr>
        <w:pBdr>
          <w:bottom w:val="single" w:sz="4" w:space="0" w:color="auto"/>
        </w:pBdr>
        <w:tabs>
          <w:tab w:val="left" w:pos="639"/>
        </w:tabs>
        <w:ind w:right="238" w:firstLine="320"/>
        <w:jc w:val="both"/>
        <w:rPr>
          <w:rStyle w:val="23"/>
        </w:rPr>
      </w:pPr>
      <w:r>
        <w:rPr>
          <w:rStyle w:val="23"/>
          <w:color w:val="000000"/>
        </w:rPr>
        <w:t>На работника распространяются льготы, гарантии и компенсации, установленные законодательством Российской Федерации, нормативными правовыми актами субъектов Российской Федерации, коллективным договором и локальными нормативными актами.</w:t>
      </w:r>
    </w:p>
    <w:p w:rsidR="00A0729B" w:rsidRPr="00A0729B" w:rsidRDefault="00A0729B" w:rsidP="00407C95">
      <w:pPr>
        <w:pStyle w:val="24"/>
        <w:pBdr>
          <w:bottom w:val="single" w:sz="4" w:space="0" w:color="auto"/>
        </w:pBdr>
        <w:tabs>
          <w:tab w:val="left" w:pos="639"/>
        </w:tabs>
        <w:ind w:right="238"/>
        <w:jc w:val="both"/>
        <w:rPr>
          <w:rStyle w:val="23"/>
        </w:rPr>
      </w:pPr>
    </w:p>
    <w:p w:rsidR="00EE384D" w:rsidRPr="00A0729B" w:rsidRDefault="00EE384D" w:rsidP="00407C95">
      <w:pPr>
        <w:pStyle w:val="24"/>
        <w:numPr>
          <w:ilvl w:val="0"/>
          <w:numId w:val="25"/>
        </w:numPr>
        <w:tabs>
          <w:tab w:val="left" w:pos="378"/>
        </w:tabs>
        <w:ind w:right="236" w:firstLine="0"/>
        <w:jc w:val="center"/>
        <w:rPr>
          <w:b/>
        </w:rPr>
      </w:pPr>
      <w:bookmarkStart w:id="42" w:name="bookmark245"/>
      <w:bookmarkEnd w:id="42"/>
      <w:r w:rsidRPr="00A0729B">
        <w:rPr>
          <w:rStyle w:val="23"/>
          <w:b/>
        </w:rPr>
        <w:t>РАБОЧЕЕ ВРЕМЯ И ВРЕМЯ ОТДЫХА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685"/>
        </w:tabs>
        <w:ind w:right="236" w:firstLine="320"/>
        <w:jc w:val="both"/>
      </w:pPr>
      <w:bookmarkStart w:id="43" w:name="bookmark246"/>
      <w:bookmarkEnd w:id="43"/>
      <w:r>
        <w:rPr>
          <w:rStyle w:val="23"/>
          <w:color w:val="000000"/>
        </w:rPr>
        <w:t xml:space="preserve">Работнику устанавливается следующая продолжительность рабочего времени (нормы часов педагогической работы за </w:t>
      </w:r>
      <w:proofErr w:type="gramStart"/>
      <w:r>
        <w:rPr>
          <w:rStyle w:val="23"/>
          <w:color w:val="000000"/>
        </w:rPr>
        <w:t>ставку)</w:t>
      </w:r>
      <w:r w:rsidR="00A0729B">
        <w:rPr>
          <w:rStyle w:val="23"/>
          <w:color w:val="000000"/>
        </w:rPr>
        <w:t>_</w:t>
      </w:r>
      <w:proofErr w:type="gramEnd"/>
      <w:r w:rsidR="00A0729B">
        <w:rPr>
          <w:rStyle w:val="23"/>
          <w:color w:val="000000"/>
        </w:rPr>
        <w:t>___________________________________________</w:t>
      </w:r>
    </w:p>
    <w:p w:rsidR="00EE384D" w:rsidRPr="00A0729B" w:rsidRDefault="00EE384D" w:rsidP="00407C95">
      <w:pPr>
        <w:pStyle w:val="24"/>
        <w:ind w:left="3560" w:right="236" w:firstLine="0"/>
        <w:jc w:val="both"/>
        <w:rPr>
          <w:rFonts w:ascii="Arial Unicode MS" w:cs="Arial Unicode MS"/>
          <w:i/>
        </w:rPr>
      </w:pPr>
      <w:r w:rsidRPr="00A0729B">
        <w:rPr>
          <w:rStyle w:val="23"/>
          <w:i/>
          <w:color w:val="000000"/>
        </w:rPr>
        <w:t>(нормальная, сокращенная, неполное рабочее время)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721"/>
        </w:tabs>
        <w:ind w:right="236" w:firstLine="320"/>
        <w:jc w:val="both"/>
      </w:pPr>
      <w:bookmarkStart w:id="44" w:name="bookmark247"/>
      <w:bookmarkEnd w:id="44"/>
      <w:r>
        <w:rPr>
          <w:rStyle w:val="23"/>
          <w:color w:val="000000"/>
        </w:rPr>
        <w:t>Режим работы (рабочие дни и выходные дни, время начала и окончания работы) определяется правилами внутреннего трудового распорядка либо настоящим трудовым договором.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721"/>
        </w:tabs>
        <w:ind w:right="238" w:firstLine="320"/>
        <w:jc w:val="both"/>
      </w:pPr>
      <w:bookmarkStart w:id="45" w:name="bookmark248"/>
      <w:bookmarkEnd w:id="45"/>
      <w:r>
        <w:rPr>
          <w:rStyle w:val="23"/>
          <w:color w:val="000000"/>
        </w:rPr>
        <w:t>Работнику устанавливаются следующие особенности режима работы (указать)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950"/>
        </w:tabs>
        <w:ind w:right="238" w:firstLine="320"/>
        <w:jc w:val="both"/>
      </w:pPr>
      <w:bookmarkStart w:id="46" w:name="bookmark249"/>
      <w:bookmarkEnd w:id="46"/>
      <w:r>
        <w:rPr>
          <w:rStyle w:val="23"/>
          <w:color w:val="000000"/>
        </w:rPr>
        <w:t>Работнику предоставляется ежегодный основной оплачиваемый отпуск продолжительностью календарных дней.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721"/>
        </w:tabs>
        <w:ind w:right="238" w:firstLine="320"/>
        <w:jc w:val="both"/>
      </w:pPr>
      <w:bookmarkStart w:id="47" w:name="bookmark250"/>
      <w:bookmarkEnd w:id="47"/>
      <w:r>
        <w:rPr>
          <w:rStyle w:val="23"/>
          <w:color w:val="000000"/>
        </w:rPr>
        <w:t>Работнику предоставляется ежегодный дополнительный оплачиваемый отпуск продолжительностью в связи</w:t>
      </w:r>
      <w:r w:rsidR="008522CB">
        <w:rPr>
          <w:rStyle w:val="23"/>
          <w:color w:val="000000"/>
        </w:rPr>
        <w:t>_____________________________________________________</w:t>
      </w:r>
    </w:p>
    <w:p w:rsidR="00EE384D" w:rsidRPr="008522CB" w:rsidRDefault="00EE384D" w:rsidP="00407C95">
      <w:pPr>
        <w:pStyle w:val="24"/>
        <w:tabs>
          <w:tab w:val="left" w:leader="underscore" w:pos="1752"/>
          <w:tab w:val="left" w:leader="underscore" w:pos="1878"/>
          <w:tab w:val="left" w:leader="underscore" w:pos="2261"/>
          <w:tab w:val="left" w:leader="underscore" w:pos="2396"/>
          <w:tab w:val="left" w:leader="underscore" w:pos="9252"/>
        </w:tabs>
        <w:ind w:left="1660" w:right="238" w:hanging="1660"/>
        <w:jc w:val="both"/>
        <w:rPr>
          <w:rFonts w:ascii="Arial Unicode MS" w:cs="Arial Unicode MS"/>
          <w:i/>
        </w:rPr>
      </w:pPr>
      <w:r w:rsidRPr="008522CB">
        <w:rPr>
          <w:rStyle w:val="23"/>
          <w:i/>
          <w:color w:val="000000"/>
        </w:rPr>
        <w:t xml:space="preserve"> (указать основание установления дополнительного отпуска)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1176"/>
        </w:tabs>
        <w:ind w:right="236" w:firstLine="320"/>
        <w:jc w:val="both"/>
      </w:pPr>
      <w:bookmarkStart w:id="48" w:name="bookmark251"/>
      <w:bookmarkEnd w:id="48"/>
      <w:r>
        <w:rPr>
          <w:rStyle w:val="23"/>
          <w:color w:val="000000"/>
        </w:rPr>
        <w:t>Ежегодный оплачиваемый отпуск (основной, дополнительный) предоставляется в соответствии с графиком отпусков.</w:t>
      </w:r>
    </w:p>
    <w:p w:rsidR="00EE384D" w:rsidRPr="00A0729B" w:rsidRDefault="00EE384D" w:rsidP="00407C95">
      <w:pPr>
        <w:pStyle w:val="24"/>
        <w:numPr>
          <w:ilvl w:val="0"/>
          <w:numId w:val="25"/>
        </w:numPr>
        <w:tabs>
          <w:tab w:val="left" w:pos="721"/>
        </w:tabs>
        <w:ind w:right="236" w:firstLine="0"/>
        <w:jc w:val="center"/>
        <w:rPr>
          <w:b/>
        </w:rPr>
      </w:pPr>
      <w:bookmarkStart w:id="49" w:name="bookmark252"/>
      <w:bookmarkEnd w:id="49"/>
      <w:r w:rsidRPr="00A0729B">
        <w:rPr>
          <w:rStyle w:val="23"/>
          <w:b/>
          <w:color w:val="000000"/>
        </w:rPr>
        <w:lastRenderedPageBreak/>
        <w:t>СОЦИАЛЬНОЕ СТРАХОВАНИЕ И МЕРЫ СОЦИАЛЬНОЙ ПОДДЕРЖКИ</w:t>
      </w:r>
      <w:r w:rsidRPr="00A0729B">
        <w:rPr>
          <w:rStyle w:val="23"/>
          <w:b/>
          <w:color w:val="000000"/>
        </w:rPr>
        <w:br/>
        <w:t>РАБОТНИКА, ПРЕДУСМОТРЕННЫЕ ЗАКОНОДАТЕЛЬСТВОМ, ОТРАСЛЕВЫМ</w:t>
      </w:r>
      <w:r w:rsidRPr="00A0729B">
        <w:rPr>
          <w:rStyle w:val="23"/>
          <w:b/>
          <w:color w:val="000000"/>
        </w:rPr>
        <w:br/>
        <w:t>СОГЛАШЕНИЕМ, КОЛЛЕКТИВНЫМ ДОГОВОРОМ, НАСТОЯЩИМ</w:t>
      </w:r>
      <w:r w:rsidRPr="00A0729B">
        <w:rPr>
          <w:rStyle w:val="23"/>
          <w:b/>
          <w:color w:val="000000"/>
        </w:rPr>
        <w:br/>
        <w:t>ТРУДОВЫМ ДОГОВОРОМ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721"/>
        </w:tabs>
        <w:ind w:right="236" w:firstLine="320"/>
        <w:jc w:val="both"/>
      </w:pPr>
      <w:bookmarkStart w:id="50" w:name="bookmark253"/>
      <w:bookmarkEnd w:id="50"/>
      <w:r>
        <w:rPr>
          <w:rStyle w:val="23"/>
          <w:color w:val="000000"/>
        </w:rPr>
        <w:t>Работник подлежит обязательному социальному страхованию в соответствии с законодательством Российской Федерации.</w:t>
      </w:r>
    </w:p>
    <w:p w:rsidR="00EE384D" w:rsidRDefault="00EE384D" w:rsidP="00D55FA8">
      <w:pPr>
        <w:pStyle w:val="24"/>
        <w:numPr>
          <w:ilvl w:val="0"/>
          <w:numId w:val="26"/>
        </w:numPr>
        <w:tabs>
          <w:tab w:val="left" w:pos="738"/>
        </w:tabs>
        <w:ind w:right="236" w:firstLine="320"/>
        <w:jc w:val="both"/>
      </w:pPr>
      <w:bookmarkStart w:id="51" w:name="bookmark254"/>
      <w:bookmarkEnd w:id="51"/>
      <w:r>
        <w:rPr>
          <w:rStyle w:val="23"/>
          <w:color w:val="000000"/>
        </w:rPr>
        <w:t>Работник имеет право на дополнительное страхование на условиях и в порядке,</w:t>
      </w:r>
    </w:p>
    <w:p w:rsidR="00A0729B" w:rsidRDefault="00EE384D" w:rsidP="00A0729B">
      <w:pPr>
        <w:pStyle w:val="24"/>
        <w:tabs>
          <w:tab w:val="left" w:leader="underscore" w:pos="9252"/>
        </w:tabs>
        <w:ind w:right="238" w:firstLine="0"/>
        <w:jc w:val="both"/>
        <w:rPr>
          <w:rStyle w:val="23"/>
          <w:color w:val="000000"/>
        </w:rPr>
      </w:pPr>
      <w:r>
        <w:rPr>
          <w:rStyle w:val="23"/>
          <w:color w:val="000000"/>
        </w:rPr>
        <w:t>которые установлены</w:t>
      </w:r>
      <w:r w:rsidR="00A0729B">
        <w:rPr>
          <w:rStyle w:val="23"/>
          <w:color w:val="000000"/>
        </w:rPr>
        <w:t xml:space="preserve"> ________________________________________________________</w:t>
      </w:r>
    </w:p>
    <w:p w:rsidR="00EE384D" w:rsidRPr="00A0729B" w:rsidRDefault="00EE384D" w:rsidP="00A0729B">
      <w:pPr>
        <w:pStyle w:val="24"/>
        <w:tabs>
          <w:tab w:val="left" w:leader="underscore" w:pos="9252"/>
        </w:tabs>
        <w:ind w:right="238" w:firstLine="0"/>
        <w:jc w:val="center"/>
        <w:rPr>
          <w:rFonts w:ascii="Arial Unicode MS" w:cs="Arial Unicode MS"/>
          <w:i/>
        </w:rPr>
      </w:pPr>
      <w:r w:rsidRPr="00A0729B">
        <w:rPr>
          <w:rStyle w:val="23"/>
          <w:i/>
          <w:color w:val="000000"/>
        </w:rPr>
        <w:t>(вид страхования, наименование локального нормативного акта)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950"/>
        </w:tabs>
        <w:ind w:right="238" w:firstLine="320"/>
        <w:jc w:val="both"/>
      </w:pPr>
      <w:bookmarkStart w:id="52" w:name="bookmark255"/>
      <w:bookmarkEnd w:id="52"/>
      <w:r>
        <w:rPr>
          <w:rStyle w:val="23"/>
          <w:color w:val="000000"/>
        </w:rPr>
        <w:t>Работнику предоставляются следующие меры социальной поддержки, предусмотренные законодательством Российской Федерации, законодательством субъектов Российской Федерации, отраслевым соглашением, коллективным договором, настоящим трудовым договором (указать):</w:t>
      </w:r>
      <w:r w:rsidR="008522CB">
        <w:rPr>
          <w:rStyle w:val="23"/>
          <w:color w:val="000000"/>
        </w:rPr>
        <w:t>_____________________________________________________</w:t>
      </w:r>
      <w:r>
        <w:rPr>
          <w:rStyle w:val="23"/>
          <w:color w:val="000000"/>
        </w:rPr>
        <w:t>.</w:t>
      </w:r>
    </w:p>
    <w:p w:rsidR="00EE384D" w:rsidRPr="00A0729B" w:rsidRDefault="00EE384D" w:rsidP="00407C95">
      <w:pPr>
        <w:pStyle w:val="24"/>
        <w:numPr>
          <w:ilvl w:val="0"/>
          <w:numId w:val="25"/>
        </w:numPr>
        <w:tabs>
          <w:tab w:val="left" w:pos="500"/>
        </w:tabs>
        <w:ind w:right="238" w:firstLine="0"/>
        <w:jc w:val="center"/>
        <w:rPr>
          <w:b/>
        </w:rPr>
      </w:pPr>
      <w:bookmarkStart w:id="53" w:name="bookmark256"/>
      <w:bookmarkEnd w:id="53"/>
      <w:r w:rsidRPr="00A0729B">
        <w:rPr>
          <w:rStyle w:val="23"/>
          <w:b/>
          <w:color w:val="000000"/>
        </w:rPr>
        <w:t>ИНЫЕ УСЛОВИЯ ТРУДОВОГО ДОГОВОРА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950"/>
        </w:tabs>
        <w:ind w:right="238" w:firstLine="320"/>
        <w:jc w:val="both"/>
      </w:pPr>
      <w:bookmarkStart w:id="54" w:name="bookmark257"/>
      <w:bookmarkEnd w:id="54"/>
      <w:r>
        <w:rPr>
          <w:rStyle w:val="23"/>
          <w:color w:val="000000"/>
        </w:rPr>
        <w:t>Работник обязуется не разглашать охраняемую законом тайну (государственную, коммерческую, служебную и иную тайну), ставшую известной работнику в связи с исполнением им трудовых обязанностей. С перечнем информации, составляющей охраняемую законом тайну, работник должен быть ознакомлен под роспись.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721"/>
        </w:tabs>
        <w:ind w:right="236" w:firstLine="300"/>
        <w:jc w:val="both"/>
      </w:pPr>
      <w:bookmarkStart w:id="55" w:name="bookmark258"/>
      <w:bookmarkEnd w:id="55"/>
      <w:r>
        <w:rPr>
          <w:rStyle w:val="23"/>
          <w:color w:val="000000"/>
        </w:rPr>
        <w:t>Иные условия трудового договора.</w:t>
      </w:r>
    </w:p>
    <w:p w:rsidR="00EE384D" w:rsidRPr="00A0729B" w:rsidRDefault="00EE384D" w:rsidP="00407C95">
      <w:pPr>
        <w:pStyle w:val="24"/>
        <w:numPr>
          <w:ilvl w:val="0"/>
          <w:numId w:val="25"/>
        </w:numPr>
        <w:tabs>
          <w:tab w:val="left" w:pos="591"/>
        </w:tabs>
        <w:ind w:right="236" w:firstLine="0"/>
        <w:jc w:val="center"/>
        <w:rPr>
          <w:b/>
        </w:rPr>
      </w:pPr>
      <w:bookmarkStart w:id="56" w:name="bookmark259"/>
      <w:bookmarkEnd w:id="56"/>
      <w:r w:rsidRPr="00A0729B">
        <w:rPr>
          <w:rStyle w:val="23"/>
          <w:b/>
          <w:color w:val="000000"/>
        </w:rPr>
        <w:t>ОТВЕТСТВЕННОСТЬ СТОРОН ТРУДОВОГО ДОГОВОРА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950"/>
        </w:tabs>
        <w:ind w:right="236" w:firstLine="320"/>
        <w:jc w:val="both"/>
      </w:pPr>
      <w:bookmarkStart w:id="57" w:name="bookmark260"/>
      <w:bookmarkEnd w:id="57"/>
      <w:r>
        <w:rPr>
          <w:rStyle w:val="23"/>
          <w:color w:val="000000"/>
        </w:rPr>
        <w:t>Работодатель и работник несут ответственность за неисполнение или ненадлежащее исполнение взятых на себя обязанностей и обязательств, установленных законодательством Российской Федерации, локальными нормативными актами и настоящим трудовым договором.</w:t>
      </w:r>
    </w:p>
    <w:p w:rsidR="00A0729B" w:rsidRDefault="00EE384D" w:rsidP="00407C95">
      <w:pPr>
        <w:pStyle w:val="24"/>
        <w:numPr>
          <w:ilvl w:val="0"/>
          <w:numId w:val="26"/>
        </w:numPr>
        <w:tabs>
          <w:tab w:val="left" w:pos="950"/>
        </w:tabs>
        <w:ind w:right="236" w:firstLine="320"/>
        <w:jc w:val="both"/>
      </w:pPr>
      <w:bookmarkStart w:id="58" w:name="bookmark261"/>
      <w:bookmarkEnd w:id="58"/>
      <w:r>
        <w:rPr>
          <w:rStyle w:val="23"/>
          <w:color w:val="000000"/>
        </w:rPr>
        <w:t>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 к работнику могут быть применены дисциплинарные взыскания, предусмотренные Трудовым кодексом Российской Федерации.</w:t>
      </w:r>
    </w:p>
    <w:p w:rsidR="00EE384D" w:rsidRPr="00DC16B6" w:rsidRDefault="00EE384D" w:rsidP="00407C95">
      <w:pPr>
        <w:pStyle w:val="24"/>
        <w:numPr>
          <w:ilvl w:val="0"/>
          <w:numId w:val="25"/>
        </w:numPr>
        <w:tabs>
          <w:tab w:val="left" w:pos="428"/>
        </w:tabs>
        <w:ind w:firstLine="0"/>
        <w:jc w:val="center"/>
        <w:rPr>
          <w:b/>
        </w:rPr>
      </w:pPr>
      <w:bookmarkStart w:id="59" w:name="bookmark262"/>
      <w:bookmarkEnd w:id="59"/>
      <w:r w:rsidRPr="00DC16B6">
        <w:rPr>
          <w:rStyle w:val="23"/>
          <w:b/>
          <w:color w:val="000000"/>
        </w:rPr>
        <w:t>ИЗМЕНЕНИЕ И ПРЕКРАЩЕНИЕ ТРУДОВОГО ДОГОВОРА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886"/>
        </w:tabs>
        <w:ind w:left="140" w:firstLine="260"/>
        <w:jc w:val="both"/>
      </w:pPr>
      <w:bookmarkStart w:id="60" w:name="bookmark263"/>
      <w:bookmarkEnd w:id="60"/>
      <w:r>
        <w:rPr>
          <w:rStyle w:val="23"/>
          <w:color w:val="000000"/>
        </w:rPr>
        <w:t>Изменения могут быть внесены в настоящий трудовой договор: по соглашению сторон, при изменении законодательства Российской Федерации в части, затрагивающей права, обязанности и интересы сторон, по инициативе сторон, а также в других случаях, предусмотренных Трудовым кодексом Российской Федерации.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1027"/>
        </w:tabs>
        <w:ind w:left="140" w:firstLine="260"/>
        <w:jc w:val="both"/>
      </w:pPr>
      <w:bookmarkStart w:id="61" w:name="bookmark264"/>
      <w:bookmarkEnd w:id="61"/>
      <w:r>
        <w:rPr>
          <w:rStyle w:val="23"/>
          <w:color w:val="000000"/>
        </w:rPr>
        <w:t>При изменении работодателем условий настоящего трудового договора (за исключением трудовой функции) по причинам, связанным с изменением организационных или технологических условий труда, работодатель обязан уведомить об этом работника в письменной форме не позднее чем за 2 месяца (статья 74 Трудового кодекса Российской Федерации).</w:t>
      </w:r>
    </w:p>
    <w:p w:rsidR="00EE384D" w:rsidRDefault="00EE384D" w:rsidP="00407C95">
      <w:pPr>
        <w:pStyle w:val="24"/>
        <w:ind w:left="140" w:firstLine="26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О предстоящем увольнении в связи с ликвидацией учреждения, сокращением численности или штата работников учреждения работодатель обязан предупредить работника персонально и под роспись не менее чем за 2 месяца до увольнения (статья 180 Трудового кодекса Российской Федерации).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1027"/>
        </w:tabs>
        <w:ind w:left="140" w:firstLine="260"/>
        <w:jc w:val="both"/>
      </w:pPr>
      <w:bookmarkStart w:id="62" w:name="bookmark265"/>
      <w:bookmarkEnd w:id="62"/>
      <w:r>
        <w:rPr>
          <w:rStyle w:val="23"/>
          <w:color w:val="000000"/>
        </w:rPr>
        <w:t>Настоящий трудовой договор прекращается по основаниям, установленным Трудовым кодексом Российской Федерации и иными федеральными законами. При расторжении трудового договора работнику предоставляются гарантии и компенсации, предусмотренные Трудовым кодексом Российской Федерации и иными федеральными законами.</w:t>
      </w:r>
    </w:p>
    <w:p w:rsidR="00EE384D" w:rsidRPr="00DC16B6" w:rsidRDefault="00EE384D" w:rsidP="00407C95">
      <w:pPr>
        <w:pStyle w:val="24"/>
        <w:numPr>
          <w:ilvl w:val="0"/>
          <w:numId w:val="25"/>
        </w:numPr>
        <w:tabs>
          <w:tab w:val="left" w:pos="351"/>
        </w:tabs>
        <w:ind w:firstLine="0"/>
        <w:jc w:val="center"/>
        <w:rPr>
          <w:b/>
        </w:rPr>
      </w:pPr>
      <w:bookmarkStart w:id="63" w:name="bookmark266"/>
      <w:bookmarkEnd w:id="63"/>
      <w:r w:rsidRPr="00DC16B6">
        <w:rPr>
          <w:rStyle w:val="23"/>
          <w:b/>
          <w:color w:val="000000"/>
        </w:rPr>
        <w:t>ЗАКЛЮЧИТЕЛЬНЫЕ ПОЛОЖЕНИЯ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1027"/>
        </w:tabs>
        <w:ind w:left="140" w:firstLine="260"/>
        <w:jc w:val="both"/>
      </w:pPr>
      <w:bookmarkStart w:id="64" w:name="bookmark267"/>
      <w:bookmarkEnd w:id="64"/>
      <w:r>
        <w:rPr>
          <w:rStyle w:val="23"/>
          <w:color w:val="000000"/>
        </w:rPr>
        <w:t>Трудовые споры и разногласия сторон по вопросам соблюдения условий настоящего трудового договора разрешаются по соглашению сторон, а в случае недостижения соглашения рассматриваются комиссией по трудовым спорам и (или) судом в порядке, установленном законодательством Российской Федерации.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1027"/>
        </w:tabs>
        <w:ind w:left="140" w:firstLine="260"/>
        <w:jc w:val="both"/>
      </w:pPr>
      <w:bookmarkStart w:id="65" w:name="bookmark268"/>
      <w:bookmarkEnd w:id="65"/>
      <w:r>
        <w:rPr>
          <w:rStyle w:val="23"/>
          <w:color w:val="000000"/>
        </w:rPr>
        <w:t>В части, не предусмотренной настоящим трудовым договором, стороны руководствуются законодательством Российской Федерации.</w:t>
      </w:r>
    </w:p>
    <w:p w:rsidR="00EE384D" w:rsidRDefault="00EE384D" w:rsidP="00407C95">
      <w:pPr>
        <w:pStyle w:val="24"/>
        <w:numPr>
          <w:ilvl w:val="0"/>
          <w:numId w:val="26"/>
        </w:numPr>
        <w:tabs>
          <w:tab w:val="left" w:pos="1027"/>
        </w:tabs>
        <w:ind w:left="140" w:firstLine="260"/>
        <w:jc w:val="both"/>
      </w:pPr>
      <w:bookmarkStart w:id="66" w:name="bookmark269"/>
      <w:bookmarkEnd w:id="66"/>
      <w:r>
        <w:rPr>
          <w:rStyle w:val="23"/>
          <w:color w:val="000000"/>
        </w:rPr>
        <w:t>Настоящий трудовой договор заключен в 2 экземплярах (если иное не предусмотрено законодательством Российской Федерации), имеющих одинаковую юридическую силу.</w:t>
      </w:r>
    </w:p>
    <w:p w:rsidR="00EE384D" w:rsidRDefault="00EE384D" w:rsidP="00407C95">
      <w:pPr>
        <w:pStyle w:val="24"/>
        <w:ind w:firstLine="400"/>
        <w:jc w:val="both"/>
        <w:rPr>
          <w:rStyle w:val="23"/>
          <w:color w:val="000000"/>
        </w:rPr>
      </w:pPr>
      <w:r>
        <w:rPr>
          <w:rStyle w:val="23"/>
          <w:color w:val="000000"/>
        </w:rPr>
        <w:t>Один экземпляр хранится у работодателя, второй передается работнику.</w:t>
      </w:r>
    </w:p>
    <w:tbl>
      <w:tblPr>
        <w:tblW w:w="804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0"/>
        <w:gridCol w:w="4020"/>
      </w:tblGrid>
      <w:tr w:rsidR="00407C95" w:rsidRPr="00407C95" w:rsidTr="00773A85">
        <w:tc>
          <w:tcPr>
            <w:tcW w:w="4020" w:type="dxa"/>
            <w:shd w:val="clear" w:color="auto" w:fill="FFFFFF"/>
            <w:hideMark/>
          </w:tcPr>
          <w:p w:rsidR="00407C95" w:rsidRPr="00407C95" w:rsidRDefault="00407C95" w:rsidP="00407C95">
            <w:pPr>
              <w:widowControl/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</w:pPr>
            <w:r w:rsidRPr="00407C95"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  <w:t>Работодатель</w:t>
            </w:r>
          </w:p>
          <w:p w:rsidR="00407C95" w:rsidRPr="00407C95" w:rsidRDefault="00407C95" w:rsidP="00407C95">
            <w:pPr>
              <w:widowControl/>
              <w:jc w:val="both"/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</w:pPr>
            <w:r w:rsidRPr="00407C95"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  <w:t> </w:t>
            </w:r>
          </w:p>
          <w:p w:rsidR="00407C95" w:rsidRPr="00407C95" w:rsidRDefault="00407C95" w:rsidP="00407C95">
            <w:pPr>
              <w:widowControl/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</w:pPr>
            <w:r w:rsidRPr="00407C95"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  <w:t>[вписать нужное]</w:t>
            </w:r>
          </w:p>
          <w:p w:rsidR="00407C95" w:rsidRPr="00407C95" w:rsidRDefault="00407C95" w:rsidP="00407C95">
            <w:pPr>
              <w:widowControl/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</w:pPr>
            <w:r w:rsidRPr="00407C95"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  <w:t>[</w:t>
            </w:r>
            <w:r w:rsidRPr="00407C95">
              <w:rPr>
                <w:rFonts w:ascii="Times New Roman" w:hAnsi="Times New Roman" w:cs="Times New Roman"/>
                <w:b/>
                <w:bCs/>
                <w:color w:val="22272F"/>
                <w:sz w:val="23"/>
                <w:szCs w:val="23"/>
              </w:rPr>
              <w:t>должность, подпись, инициалы, фамилия</w:t>
            </w:r>
            <w:r w:rsidRPr="00407C95"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  <w:t>]</w:t>
            </w:r>
          </w:p>
          <w:p w:rsidR="00407C95" w:rsidRPr="00407C95" w:rsidRDefault="00407C95" w:rsidP="00407C95">
            <w:pPr>
              <w:widowControl/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</w:pPr>
            <w:r w:rsidRPr="00407C95"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  <w:t>М. П.</w:t>
            </w:r>
          </w:p>
        </w:tc>
        <w:tc>
          <w:tcPr>
            <w:tcW w:w="4020" w:type="dxa"/>
            <w:shd w:val="clear" w:color="auto" w:fill="FFFFFF"/>
            <w:hideMark/>
          </w:tcPr>
          <w:p w:rsidR="00407C95" w:rsidRPr="00407C95" w:rsidRDefault="00407C95" w:rsidP="00407C95">
            <w:pPr>
              <w:widowControl/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</w:pPr>
            <w:r w:rsidRPr="00407C95"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  <w:t>Работник</w:t>
            </w:r>
          </w:p>
          <w:p w:rsidR="00407C95" w:rsidRPr="00407C95" w:rsidRDefault="00407C95" w:rsidP="00407C95">
            <w:pPr>
              <w:widowControl/>
              <w:jc w:val="both"/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</w:pPr>
            <w:r w:rsidRPr="00407C95"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  <w:t> </w:t>
            </w:r>
          </w:p>
          <w:p w:rsidR="00407C95" w:rsidRPr="00407C95" w:rsidRDefault="00407C95" w:rsidP="00407C95">
            <w:pPr>
              <w:widowControl/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</w:pPr>
            <w:r w:rsidRPr="00407C95"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  <w:t>[</w:t>
            </w:r>
            <w:r w:rsidRPr="00407C95">
              <w:rPr>
                <w:rFonts w:ascii="Times New Roman" w:hAnsi="Times New Roman" w:cs="Times New Roman"/>
                <w:b/>
                <w:bCs/>
                <w:color w:val="22272F"/>
                <w:sz w:val="23"/>
                <w:szCs w:val="23"/>
              </w:rPr>
              <w:t>вписать нужное</w:t>
            </w:r>
            <w:r w:rsidRPr="00407C95"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  <w:t>]</w:t>
            </w:r>
          </w:p>
          <w:p w:rsidR="00407C95" w:rsidRPr="00407C95" w:rsidRDefault="00407C95" w:rsidP="00407C95">
            <w:pPr>
              <w:widowControl/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</w:pPr>
            <w:r w:rsidRPr="00407C95">
              <w:rPr>
                <w:rFonts w:ascii="Times New Roman" w:hAnsi="Times New Roman" w:cs="Times New Roman"/>
                <w:b/>
                <w:color w:val="22272F"/>
                <w:sz w:val="23"/>
                <w:szCs w:val="23"/>
              </w:rPr>
              <w:t>[</w:t>
            </w:r>
            <w:r w:rsidRPr="00407C95">
              <w:rPr>
                <w:rFonts w:ascii="Times New Roman" w:hAnsi="Times New Roman" w:cs="Times New Roman"/>
                <w:b/>
                <w:bCs/>
                <w:color w:val="22272F"/>
                <w:sz w:val="23"/>
                <w:szCs w:val="23"/>
              </w:rPr>
              <w:t>подпись, инициалы, фамилия</w:t>
            </w:r>
          </w:p>
        </w:tc>
      </w:tr>
    </w:tbl>
    <w:p w:rsidR="00DC16B6" w:rsidRDefault="003D678C" w:rsidP="00407C95">
      <w:pPr>
        <w:pStyle w:val="24"/>
        <w:ind w:firstLine="0"/>
        <w:jc w:val="both"/>
        <w:rPr>
          <w:rStyle w:val="23"/>
          <w:color w:val="000000"/>
        </w:rPr>
      </w:pPr>
      <w:r>
        <w:rPr>
          <w:rStyle w:val="23"/>
          <w:color w:val="000000"/>
        </w:rPr>
        <w:t>__________________________________________________________</w:t>
      </w:r>
    </w:p>
    <w:p w:rsidR="003D678C" w:rsidRDefault="003D678C" w:rsidP="00407C95">
      <w:pPr>
        <w:pStyle w:val="24"/>
        <w:ind w:firstLine="400"/>
        <w:jc w:val="both"/>
        <w:rPr>
          <w:rStyle w:val="23"/>
          <w:color w:val="000000"/>
        </w:rPr>
      </w:pPr>
      <w:r>
        <w:rPr>
          <w:rStyle w:val="23"/>
          <w:color w:val="000000"/>
        </w:rPr>
        <w:t xml:space="preserve">Работник получил один экземпляр настоящего трудового договора </w:t>
      </w:r>
    </w:p>
    <w:p w:rsidR="003D678C" w:rsidRDefault="003D678C" w:rsidP="00407C95">
      <w:pPr>
        <w:pStyle w:val="24"/>
        <w:ind w:firstLine="400"/>
        <w:jc w:val="both"/>
        <w:rPr>
          <w:rStyle w:val="23"/>
          <w:color w:val="000000"/>
        </w:rPr>
      </w:pPr>
      <w:r>
        <w:rPr>
          <w:rStyle w:val="23"/>
          <w:color w:val="000000"/>
        </w:rPr>
        <w:t>(дата и подпись работника)</w:t>
      </w:r>
    </w:p>
    <w:p w:rsidR="008522CB" w:rsidRPr="008522CB" w:rsidRDefault="008522CB" w:rsidP="00407C95">
      <w:pPr>
        <w:pStyle w:val="24"/>
        <w:ind w:firstLine="400"/>
        <w:jc w:val="both"/>
        <w:rPr>
          <w:rStyle w:val="23"/>
          <w:color w:val="000000"/>
        </w:rPr>
      </w:pPr>
    </w:p>
    <w:p w:rsidR="00DC16B6" w:rsidRDefault="00DC16B6" w:rsidP="008522CB">
      <w:pPr>
        <w:pStyle w:val="af0"/>
        <w:sectPr w:rsidR="00DC16B6" w:rsidSect="00773A85">
          <w:pgSz w:w="11900" w:h="16840"/>
          <w:pgMar w:top="567" w:right="239" w:bottom="1044" w:left="1644" w:header="0" w:footer="3" w:gutter="0"/>
          <w:cols w:space="720"/>
          <w:noEndnote/>
          <w:docGrid w:linePitch="360"/>
        </w:sectPr>
      </w:pPr>
    </w:p>
    <w:p w:rsidR="00EE384D" w:rsidRDefault="00EE384D" w:rsidP="002D38B5">
      <w:pPr>
        <w:spacing w:line="1" w:lineRule="exact"/>
        <w:jc w:val="both"/>
        <w:rPr>
          <w:color w:val="auto"/>
        </w:rPr>
        <w:sectPr w:rsidR="00EE384D" w:rsidSect="002079F2">
          <w:headerReference w:type="even" r:id="rId11"/>
          <w:headerReference w:type="default" r:id="rId12"/>
          <w:type w:val="continuous"/>
          <w:pgSz w:w="16840" w:h="11900" w:orient="landscape"/>
          <w:pgMar w:top="704" w:right="0" w:bottom="677" w:left="0" w:header="0" w:footer="3" w:gutter="0"/>
          <w:cols w:space="720"/>
          <w:noEndnote/>
          <w:docGrid w:linePitch="360"/>
        </w:sectPr>
      </w:pPr>
    </w:p>
    <w:p w:rsidR="00773A85" w:rsidRDefault="00773A85" w:rsidP="00773A85">
      <w:pPr>
        <w:jc w:val="right"/>
        <w:rPr>
          <w:rFonts w:ascii="Times New Roman" w:hAnsi="Times New Roman" w:cs="Times New Roman"/>
        </w:rPr>
      </w:pPr>
      <w:r>
        <w:rPr>
          <w:rStyle w:val="23"/>
        </w:rPr>
        <w:t>Приложение № 2</w:t>
      </w:r>
      <w:r>
        <w:rPr>
          <w:rStyle w:val="23"/>
        </w:rPr>
        <w:br/>
      </w:r>
      <w:r w:rsidRPr="00773A85">
        <w:rPr>
          <w:rFonts w:ascii="Times New Roman" w:hAnsi="Times New Roman" w:cs="Times New Roman"/>
          <w:color w:val="auto"/>
        </w:rPr>
        <w:t>к примерному положению об оплате труда работников</w:t>
      </w:r>
    </w:p>
    <w:p w:rsidR="00773A85" w:rsidRPr="00773A85" w:rsidRDefault="00773A85" w:rsidP="00773A85">
      <w:pPr>
        <w:jc w:val="right"/>
        <w:rPr>
          <w:rFonts w:ascii="Times New Roman" w:hAnsi="Times New Roman" w:cs="Times New Roman"/>
          <w:bCs/>
        </w:rPr>
      </w:pPr>
      <w:proofErr w:type="gramStart"/>
      <w:r w:rsidRPr="00773A85">
        <w:rPr>
          <w:rFonts w:ascii="Times New Roman" w:hAnsi="Times New Roman" w:cs="Times New Roman"/>
        </w:rPr>
        <w:t>муниципальных  образовательных</w:t>
      </w:r>
      <w:proofErr w:type="gramEnd"/>
      <w:r w:rsidRPr="00773A85">
        <w:rPr>
          <w:rFonts w:ascii="Times New Roman" w:hAnsi="Times New Roman" w:cs="Times New Roman"/>
        </w:rPr>
        <w:t xml:space="preserve"> учреждений</w:t>
      </w:r>
      <w:r w:rsidRPr="00773A85">
        <w:rPr>
          <w:rFonts w:ascii="Times New Roman" w:hAnsi="Times New Roman" w:cs="Times New Roman"/>
          <w:bCs/>
        </w:rPr>
        <w:t xml:space="preserve">, координация и регулирование </w:t>
      </w:r>
    </w:p>
    <w:p w:rsidR="00773A85" w:rsidRPr="00773A85" w:rsidRDefault="00773A85" w:rsidP="00773A85">
      <w:pPr>
        <w:jc w:val="right"/>
        <w:rPr>
          <w:rFonts w:ascii="Times New Roman" w:hAnsi="Times New Roman" w:cs="Times New Roman"/>
        </w:rPr>
      </w:pPr>
      <w:r w:rsidRPr="00773A85">
        <w:rPr>
          <w:rFonts w:ascii="Times New Roman" w:hAnsi="Times New Roman" w:cs="Times New Roman"/>
          <w:bCs/>
        </w:rPr>
        <w:t xml:space="preserve">деятельности которых возложены на </w:t>
      </w:r>
      <w:r w:rsidRPr="00773A85">
        <w:rPr>
          <w:rFonts w:ascii="Times New Roman" w:hAnsi="Times New Roman" w:cs="Times New Roman"/>
        </w:rPr>
        <w:t xml:space="preserve">Комитет образования администрации </w:t>
      </w:r>
    </w:p>
    <w:p w:rsidR="00773A85" w:rsidRPr="00773A85" w:rsidRDefault="00AA54D1" w:rsidP="00773A85">
      <w:pPr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муниципального района «</w:t>
      </w:r>
      <w:proofErr w:type="spellStart"/>
      <w:r>
        <w:rPr>
          <w:rFonts w:ascii="Times New Roman" w:hAnsi="Times New Roman" w:cs="Times New Roman"/>
        </w:rPr>
        <w:t>Шилкинский</w:t>
      </w:r>
      <w:proofErr w:type="spellEnd"/>
      <w:r>
        <w:rPr>
          <w:rFonts w:ascii="Times New Roman" w:hAnsi="Times New Roman" w:cs="Times New Roman"/>
        </w:rPr>
        <w:t xml:space="preserve"> район»</w:t>
      </w:r>
    </w:p>
    <w:p w:rsidR="00EE384D" w:rsidRDefault="00EE384D" w:rsidP="00773A85">
      <w:pPr>
        <w:pStyle w:val="24"/>
        <w:ind w:firstLine="0"/>
        <w:jc w:val="right"/>
        <w:rPr>
          <w:rStyle w:val="23"/>
          <w:color w:val="000000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25"/>
        <w:gridCol w:w="7362"/>
      </w:tblGrid>
      <w:tr w:rsidR="00243213" w:rsidTr="00742142">
        <w:trPr>
          <w:trHeight w:val="1151"/>
        </w:trPr>
        <w:tc>
          <w:tcPr>
            <w:tcW w:w="7451" w:type="dxa"/>
          </w:tcPr>
          <w:p w:rsidR="00243213" w:rsidRPr="00742142" w:rsidRDefault="00243213" w:rsidP="00773A85">
            <w:pPr>
              <w:pStyle w:val="af0"/>
              <w:rPr>
                <w:rStyle w:val="23"/>
              </w:rPr>
            </w:pPr>
            <w:r w:rsidRPr="00742142">
              <w:rPr>
                <w:rStyle w:val="23"/>
              </w:rPr>
              <w:t>Согласовано</w:t>
            </w:r>
          </w:p>
          <w:p w:rsidR="00243213" w:rsidRPr="00742142" w:rsidRDefault="00AA54D1" w:rsidP="00773A85">
            <w:pPr>
              <w:pStyle w:val="af0"/>
              <w:rPr>
                <w:rStyle w:val="23"/>
              </w:rPr>
            </w:pPr>
            <w:r>
              <w:rPr>
                <w:rStyle w:val="23"/>
              </w:rPr>
              <w:t>Председатель Комитета образования</w:t>
            </w:r>
          </w:p>
          <w:p w:rsidR="00742142" w:rsidRPr="00742142" w:rsidRDefault="00742142" w:rsidP="00773A85">
            <w:pPr>
              <w:pStyle w:val="af0"/>
              <w:rPr>
                <w:rStyle w:val="23"/>
              </w:rPr>
            </w:pPr>
            <w:r w:rsidRPr="00742142">
              <w:rPr>
                <w:rStyle w:val="23"/>
              </w:rPr>
              <w:t>______________________</w:t>
            </w:r>
          </w:p>
          <w:p w:rsidR="00742142" w:rsidRPr="00742142" w:rsidRDefault="00742142" w:rsidP="00773A85">
            <w:pPr>
              <w:pStyle w:val="af0"/>
              <w:rPr>
                <w:rStyle w:val="23"/>
              </w:rPr>
            </w:pPr>
            <w:r w:rsidRPr="00742142">
              <w:rPr>
                <w:rStyle w:val="23"/>
              </w:rPr>
              <w:t>Ф.И.О.</w:t>
            </w:r>
          </w:p>
        </w:tc>
        <w:tc>
          <w:tcPr>
            <w:tcW w:w="7452" w:type="dxa"/>
          </w:tcPr>
          <w:p w:rsidR="00773A85" w:rsidRDefault="00773A85" w:rsidP="00773A85">
            <w:pPr>
              <w:pStyle w:val="af0"/>
              <w:jc w:val="right"/>
              <w:rPr>
                <w:rStyle w:val="23"/>
              </w:rPr>
            </w:pPr>
          </w:p>
          <w:p w:rsidR="00243213" w:rsidRDefault="00243213" w:rsidP="00773A85">
            <w:pPr>
              <w:pStyle w:val="af0"/>
              <w:jc w:val="right"/>
              <w:rPr>
                <w:rStyle w:val="23"/>
              </w:rPr>
            </w:pPr>
            <w:r w:rsidRPr="00243213">
              <w:rPr>
                <w:rStyle w:val="23"/>
              </w:rPr>
              <w:t>Утверждено</w:t>
            </w:r>
          </w:p>
          <w:p w:rsidR="00243213" w:rsidRPr="00243213" w:rsidRDefault="00243213" w:rsidP="00773A85">
            <w:pPr>
              <w:pStyle w:val="af0"/>
              <w:jc w:val="right"/>
              <w:rPr>
                <w:rFonts w:ascii="Times New Roman" w:hAnsi="Times New Roman" w:cs="Times New Roman"/>
              </w:rPr>
            </w:pPr>
            <w:r w:rsidRPr="00243213">
              <w:rPr>
                <w:rFonts w:ascii="Times New Roman" w:hAnsi="Times New Roman" w:cs="Times New Roman"/>
              </w:rPr>
              <w:t>приказом от «__</w:t>
            </w:r>
            <w:proofErr w:type="gramStart"/>
            <w:r w:rsidRPr="00243213">
              <w:rPr>
                <w:rFonts w:ascii="Times New Roman" w:hAnsi="Times New Roman" w:cs="Times New Roman"/>
              </w:rPr>
              <w:t>_»_</w:t>
            </w:r>
            <w:proofErr w:type="gramEnd"/>
            <w:r w:rsidRPr="00243213">
              <w:rPr>
                <w:rFonts w:ascii="Times New Roman" w:hAnsi="Times New Roman" w:cs="Times New Roman"/>
              </w:rPr>
              <w:t>________20__г. №____</w:t>
            </w:r>
          </w:p>
          <w:p w:rsidR="00243213" w:rsidRPr="00243213" w:rsidRDefault="00243213" w:rsidP="00773A85">
            <w:pPr>
              <w:pStyle w:val="af0"/>
              <w:jc w:val="right"/>
              <w:rPr>
                <w:rFonts w:ascii="Times New Roman" w:hAnsi="Times New Roman" w:cs="Times New Roman"/>
              </w:rPr>
            </w:pPr>
            <w:r w:rsidRPr="00243213">
              <w:rPr>
                <w:rFonts w:ascii="Times New Roman" w:hAnsi="Times New Roman" w:cs="Times New Roman"/>
              </w:rPr>
              <w:t>штат в количестве _________единиц</w:t>
            </w:r>
          </w:p>
          <w:p w:rsidR="00243213" w:rsidRPr="00243213" w:rsidRDefault="00243213" w:rsidP="00773A85">
            <w:pPr>
              <w:pStyle w:val="af0"/>
              <w:jc w:val="right"/>
              <w:rPr>
                <w:rFonts w:ascii="Times New Roman" w:hAnsi="Times New Roman" w:cs="Times New Roman"/>
              </w:rPr>
            </w:pPr>
            <w:r w:rsidRPr="00243213">
              <w:rPr>
                <w:rFonts w:ascii="Times New Roman" w:hAnsi="Times New Roman" w:cs="Times New Roman"/>
              </w:rPr>
              <w:t>Директор____________________________</w:t>
            </w:r>
          </w:p>
          <w:p w:rsidR="00243213" w:rsidRPr="00742142" w:rsidRDefault="00243213" w:rsidP="00773A85">
            <w:pPr>
              <w:pStyle w:val="af0"/>
              <w:jc w:val="center"/>
              <w:rPr>
                <w:rStyle w:val="23"/>
              </w:rPr>
            </w:pPr>
            <w:r w:rsidRPr="00243213">
              <w:rPr>
                <w:rFonts w:ascii="Times New Roman" w:hAnsi="Times New Roman" w:cs="Times New Roman"/>
              </w:rPr>
              <w:t>Ф.И.О.</w:t>
            </w:r>
          </w:p>
        </w:tc>
      </w:tr>
    </w:tbl>
    <w:p w:rsidR="00243213" w:rsidRDefault="00742142" w:rsidP="00742142">
      <w:pPr>
        <w:pStyle w:val="af0"/>
        <w:jc w:val="center"/>
        <w:rPr>
          <w:rStyle w:val="23"/>
        </w:rPr>
      </w:pPr>
      <w:r>
        <w:rPr>
          <w:rStyle w:val="23"/>
        </w:rPr>
        <w:t>ШТАТНОЕ РАСПИСАНИЕ</w:t>
      </w:r>
    </w:p>
    <w:p w:rsidR="00742142" w:rsidRDefault="00742142" w:rsidP="00742142">
      <w:pPr>
        <w:pStyle w:val="af0"/>
        <w:jc w:val="center"/>
        <w:rPr>
          <w:rStyle w:val="23"/>
        </w:rPr>
      </w:pPr>
      <w:r>
        <w:rPr>
          <w:rStyle w:val="23"/>
        </w:rPr>
        <w:t>с «__</w:t>
      </w:r>
      <w:proofErr w:type="gramStart"/>
      <w:r>
        <w:rPr>
          <w:rStyle w:val="23"/>
        </w:rPr>
        <w:t>_»_</w:t>
      </w:r>
      <w:proofErr w:type="gramEnd"/>
      <w:r>
        <w:rPr>
          <w:rStyle w:val="23"/>
        </w:rPr>
        <w:t>______20____года</w:t>
      </w:r>
    </w:p>
    <w:p w:rsidR="00742142" w:rsidRDefault="00742142" w:rsidP="00742142">
      <w:pPr>
        <w:pStyle w:val="af0"/>
        <w:jc w:val="center"/>
        <w:rPr>
          <w:rStyle w:val="23"/>
        </w:rPr>
      </w:pPr>
      <w:r>
        <w:rPr>
          <w:rStyle w:val="23"/>
        </w:rPr>
        <w:t>________________________________________________________</w:t>
      </w:r>
    </w:p>
    <w:p w:rsidR="00742142" w:rsidRDefault="00742142" w:rsidP="00742142">
      <w:pPr>
        <w:pStyle w:val="af0"/>
        <w:jc w:val="center"/>
        <w:rPr>
          <w:rStyle w:val="23"/>
        </w:rPr>
      </w:pPr>
      <w:r>
        <w:rPr>
          <w:rStyle w:val="23"/>
        </w:rPr>
        <w:t>(наименование учреждения)</w:t>
      </w:r>
    </w:p>
    <w:tbl>
      <w:tblPr>
        <w:tblW w:w="1491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5"/>
        <w:gridCol w:w="462"/>
        <w:gridCol w:w="461"/>
        <w:gridCol w:w="333"/>
        <w:gridCol w:w="395"/>
        <w:gridCol w:w="762"/>
        <w:gridCol w:w="504"/>
        <w:gridCol w:w="281"/>
        <w:gridCol w:w="284"/>
        <w:gridCol w:w="283"/>
        <w:gridCol w:w="284"/>
        <w:gridCol w:w="283"/>
        <w:gridCol w:w="284"/>
        <w:gridCol w:w="283"/>
        <w:gridCol w:w="284"/>
        <w:gridCol w:w="283"/>
        <w:gridCol w:w="425"/>
        <w:gridCol w:w="284"/>
        <w:gridCol w:w="425"/>
        <w:gridCol w:w="284"/>
        <w:gridCol w:w="317"/>
        <w:gridCol w:w="245"/>
        <w:gridCol w:w="322"/>
        <w:gridCol w:w="259"/>
        <w:gridCol w:w="336"/>
        <w:gridCol w:w="278"/>
        <w:gridCol w:w="370"/>
        <w:gridCol w:w="250"/>
        <w:gridCol w:w="312"/>
        <w:gridCol w:w="274"/>
        <w:gridCol w:w="355"/>
        <w:gridCol w:w="283"/>
        <w:gridCol w:w="389"/>
        <w:gridCol w:w="245"/>
        <w:gridCol w:w="322"/>
        <w:gridCol w:w="254"/>
        <w:gridCol w:w="336"/>
        <w:gridCol w:w="278"/>
        <w:gridCol w:w="370"/>
        <w:gridCol w:w="379"/>
        <w:gridCol w:w="494"/>
        <w:gridCol w:w="398"/>
        <w:gridCol w:w="403"/>
      </w:tblGrid>
      <w:tr w:rsidR="00EE384D" w:rsidTr="00773A85">
        <w:trPr>
          <w:trHeight w:hRule="exact" w:val="473"/>
          <w:jc w:val="center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Default="00742142" w:rsidP="00742142">
            <w:pPr>
              <w:pStyle w:val="a4"/>
              <w:spacing w:line="161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ПКУ</w:t>
            </w:r>
          </w:p>
        </w:tc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742142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>Наи</w:t>
            </w:r>
            <w:r w:rsidRPr="00742142">
              <w:rPr>
                <w:rStyle w:val="a3"/>
                <w:color w:val="000000"/>
                <w:sz w:val="20"/>
                <w:szCs w:val="20"/>
              </w:rPr>
              <w:t>мен</w:t>
            </w:r>
            <w:r w:rsidR="00EE384D" w:rsidRPr="00742142">
              <w:rPr>
                <w:rStyle w:val="a3"/>
                <w:color w:val="000000"/>
                <w:sz w:val="20"/>
                <w:szCs w:val="20"/>
              </w:rPr>
              <w:t>ование дол</w:t>
            </w:r>
            <w:r>
              <w:rPr>
                <w:rStyle w:val="a3"/>
                <w:color w:val="000000"/>
                <w:sz w:val="20"/>
                <w:szCs w:val="20"/>
              </w:rPr>
              <w:t>жно</w:t>
            </w:r>
            <w:r w:rsidR="00EE384D" w:rsidRPr="00742142">
              <w:rPr>
                <w:rStyle w:val="a3"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742142" w:rsidP="00742142">
            <w:pPr>
              <w:pStyle w:val="a4"/>
              <w:spacing w:line="259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>Количество штатных едини</w:t>
            </w:r>
            <w:r w:rsidR="00EE384D" w:rsidRPr="00742142">
              <w:rPr>
                <w:rStyle w:val="a3"/>
                <w:color w:val="000000"/>
                <w:sz w:val="20"/>
                <w:szCs w:val="20"/>
              </w:rPr>
              <w:t>ц</w:t>
            </w:r>
          </w:p>
        </w:tc>
        <w:tc>
          <w:tcPr>
            <w:tcW w:w="33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742142" w:rsidP="00742142">
            <w:pPr>
              <w:pStyle w:val="a4"/>
              <w:spacing w:line="259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>Базовый оклад</w:t>
            </w:r>
          </w:p>
        </w:tc>
        <w:tc>
          <w:tcPr>
            <w:tcW w:w="3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742142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 xml:space="preserve">Доплата за работу в сельской </w:t>
            </w:r>
            <w:proofErr w:type="gramStart"/>
            <w:r>
              <w:rPr>
                <w:rStyle w:val="a3"/>
                <w:color w:val="000000"/>
                <w:sz w:val="20"/>
                <w:szCs w:val="20"/>
              </w:rPr>
              <w:t xml:space="preserve">местности </w:t>
            </w:r>
            <w:r w:rsidR="00B6147C">
              <w:rPr>
                <w:rStyle w:val="a3"/>
                <w:color w:val="000000"/>
                <w:sz w:val="20"/>
                <w:szCs w:val="20"/>
              </w:rPr>
              <w:t xml:space="preserve"> 1</w:t>
            </w:r>
            <w:proofErr w:type="gramEnd"/>
            <w:r w:rsidR="00EE384D" w:rsidRPr="00742142">
              <w:rPr>
                <w:rStyle w:val="a3"/>
                <w:color w:val="000000"/>
                <w:sz w:val="20"/>
                <w:szCs w:val="20"/>
              </w:rPr>
              <w:t>, 25)</w:t>
            </w:r>
          </w:p>
        </w:tc>
        <w:tc>
          <w:tcPr>
            <w:tcW w:w="7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 w:rsidRPr="00742142">
              <w:rPr>
                <w:rStyle w:val="a3"/>
                <w:color w:val="000000"/>
                <w:sz w:val="20"/>
                <w:szCs w:val="20"/>
              </w:rPr>
              <w:t>Ежем</w:t>
            </w:r>
            <w:r w:rsidR="00742142">
              <w:rPr>
                <w:rStyle w:val="a3"/>
                <w:color w:val="000000"/>
                <w:sz w:val="20"/>
                <w:szCs w:val="20"/>
              </w:rPr>
              <w:t>есячн</w:t>
            </w:r>
            <w:r w:rsidRPr="00742142">
              <w:rPr>
                <w:rStyle w:val="a3"/>
                <w:color w:val="000000"/>
                <w:sz w:val="20"/>
                <w:szCs w:val="20"/>
              </w:rPr>
              <w:t>ая денежная комп</w:t>
            </w:r>
            <w:r w:rsidR="00742142">
              <w:rPr>
                <w:rStyle w:val="a3"/>
                <w:color w:val="000000"/>
                <w:sz w:val="20"/>
                <w:szCs w:val="20"/>
              </w:rPr>
              <w:t>енсаци</w:t>
            </w:r>
            <w:r w:rsidRPr="00742142">
              <w:rPr>
                <w:rStyle w:val="a3"/>
                <w:color w:val="000000"/>
                <w:sz w:val="20"/>
                <w:szCs w:val="20"/>
              </w:rPr>
              <w:t>я на обесп</w:t>
            </w:r>
            <w:r w:rsidR="00742142">
              <w:rPr>
                <w:rStyle w:val="a3"/>
                <w:color w:val="000000"/>
                <w:sz w:val="20"/>
                <w:szCs w:val="20"/>
              </w:rPr>
              <w:t>ечение книгоиздательской продукци</w:t>
            </w:r>
            <w:r w:rsidR="00B6147C">
              <w:rPr>
                <w:rStyle w:val="a3"/>
                <w:color w:val="000000"/>
                <w:sz w:val="20"/>
                <w:szCs w:val="20"/>
              </w:rPr>
              <w:t>ей и периодическими изданиями</w:t>
            </w:r>
          </w:p>
        </w:tc>
        <w:tc>
          <w:tcPr>
            <w:tcW w:w="5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B6147C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 w:rsidRPr="00742142">
              <w:rPr>
                <w:rStyle w:val="a3"/>
                <w:color w:val="000000"/>
                <w:sz w:val="20"/>
                <w:szCs w:val="20"/>
              </w:rPr>
              <w:t>Оклад с учетом доплат</w:t>
            </w:r>
            <w:r w:rsidR="00B6147C">
              <w:rPr>
                <w:rStyle w:val="a3"/>
                <w:color w:val="000000"/>
                <w:sz w:val="20"/>
                <w:szCs w:val="20"/>
              </w:rPr>
              <w:t>ы за работу в сельской местности и обеспечение методичес</w:t>
            </w:r>
            <w:r w:rsidRPr="00742142">
              <w:rPr>
                <w:rStyle w:val="a3"/>
                <w:color w:val="000000"/>
                <w:sz w:val="20"/>
                <w:szCs w:val="20"/>
              </w:rPr>
              <w:t>кой лит</w:t>
            </w:r>
          </w:p>
        </w:tc>
        <w:tc>
          <w:tcPr>
            <w:tcW w:w="3683" w:type="dxa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Компенсационные выплаты</w:t>
            </w:r>
          </w:p>
        </w:tc>
        <w:tc>
          <w:tcPr>
            <w:tcW w:w="6079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Стимулирующие выплаты</w:t>
            </w:r>
          </w:p>
        </w:tc>
        <w:tc>
          <w:tcPr>
            <w:tcW w:w="37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87439A" w:rsidRDefault="0087439A" w:rsidP="0087439A">
            <w:pPr>
              <w:pStyle w:val="a4"/>
              <w:spacing w:line="252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>допла</w:t>
            </w:r>
            <w:r w:rsidR="00EE384D" w:rsidRPr="0087439A">
              <w:rPr>
                <w:rStyle w:val="a3"/>
                <w:color w:val="000000"/>
                <w:sz w:val="20"/>
                <w:szCs w:val="20"/>
              </w:rPr>
              <w:t>та до М Р 0 Т</w:t>
            </w:r>
          </w:p>
        </w:tc>
        <w:tc>
          <w:tcPr>
            <w:tcW w:w="4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87439A" w:rsidRDefault="0087439A" w:rsidP="0087439A">
            <w:pPr>
              <w:pStyle w:val="a4"/>
              <w:spacing w:line="257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>Рай</w:t>
            </w:r>
            <w:r w:rsidR="00EE384D" w:rsidRPr="0087439A">
              <w:rPr>
                <w:rStyle w:val="a3"/>
                <w:color w:val="000000"/>
                <w:sz w:val="20"/>
                <w:szCs w:val="20"/>
              </w:rPr>
              <w:t>он</w:t>
            </w:r>
            <w:r>
              <w:rPr>
                <w:rStyle w:val="a3"/>
                <w:color w:val="000000"/>
                <w:sz w:val="20"/>
                <w:szCs w:val="20"/>
              </w:rPr>
              <w:t>ный коэффициент и северн</w:t>
            </w:r>
            <w:r w:rsidR="00EE384D" w:rsidRPr="0087439A">
              <w:rPr>
                <w:rStyle w:val="a3"/>
                <w:color w:val="000000"/>
                <w:sz w:val="20"/>
                <w:szCs w:val="20"/>
              </w:rPr>
              <w:t>ая надбавка</w:t>
            </w:r>
          </w:p>
        </w:tc>
        <w:tc>
          <w:tcPr>
            <w:tcW w:w="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87439A" w:rsidRDefault="00EE384D" w:rsidP="0087439A">
            <w:pPr>
              <w:pStyle w:val="a4"/>
              <w:spacing w:line="259" w:lineRule="auto"/>
              <w:ind w:left="113" w:right="113" w:firstLine="0"/>
              <w:jc w:val="center"/>
              <w:rPr>
                <w:sz w:val="20"/>
                <w:szCs w:val="20"/>
              </w:rPr>
            </w:pPr>
            <w:r w:rsidRPr="0087439A">
              <w:rPr>
                <w:rStyle w:val="a3"/>
                <w:color w:val="000000"/>
                <w:sz w:val="20"/>
                <w:szCs w:val="20"/>
              </w:rPr>
              <w:t>Ит</w:t>
            </w:r>
            <w:r w:rsidR="0087439A">
              <w:rPr>
                <w:rStyle w:val="a3"/>
                <w:color w:val="000000"/>
                <w:sz w:val="20"/>
                <w:szCs w:val="20"/>
              </w:rPr>
              <w:t>ого на че</w:t>
            </w:r>
            <w:r w:rsidRPr="0087439A">
              <w:rPr>
                <w:rStyle w:val="a3"/>
                <w:color w:val="000000"/>
                <w:sz w:val="20"/>
                <w:szCs w:val="20"/>
              </w:rPr>
              <w:t>ло</w:t>
            </w:r>
            <w:r w:rsidR="0087439A">
              <w:rPr>
                <w:rStyle w:val="a3"/>
                <w:color w:val="000000"/>
                <w:sz w:val="20"/>
                <w:szCs w:val="20"/>
              </w:rPr>
              <w:t>ве</w:t>
            </w:r>
            <w:r w:rsidRPr="0087439A">
              <w:rPr>
                <w:rStyle w:val="a3"/>
                <w:color w:val="000000"/>
                <w:sz w:val="20"/>
                <w:szCs w:val="20"/>
              </w:rPr>
              <w:t>ка в ме</w:t>
            </w:r>
            <w:r w:rsidR="0087439A">
              <w:rPr>
                <w:rStyle w:val="a3"/>
                <w:color w:val="000000"/>
                <w:sz w:val="20"/>
                <w:szCs w:val="20"/>
              </w:rPr>
              <w:t>сяц</w:t>
            </w:r>
          </w:p>
        </w:tc>
        <w:tc>
          <w:tcPr>
            <w:tcW w:w="40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EE384D" w:rsidRPr="0087439A" w:rsidRDefault="0087439A" w:rsidP="0087439A">
            <w:pPr>
              <w:pStyle w:val="a4"/>
              <w:spacing w:line="257" w:lineRule="auto"/>
              <w:ind w:left="113" w:right="113" w:firstLine="0"/>
              <w:jc w:val="center"/>
              <w:rPr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>Годово</w:t>
            </w:r>
            <w:r w:rsidR="00EE384D" w:rsidRPr="0087439A">
              <w:rPr>
                <w:rStyle w:val="a3"/>
                <w:color w:val="000000"/>
                <w:sz w:val="20"/>
                <w:szCs w:val="20"/>
              </w:rPr>
              <w:t xml:space="preserve">й </w:t>
            </w:r>
            <w:r>
              <w:rPr>
                <w:rStyle w:val="a3"/>
                <w:color w:val="000000"/>
                <w:sz w:val="20"/>
                <w:szCs w:val="20"/>
              </w:rPr>
              <w:t>ФОТ</w:t>
            </w:r>
          </w:p>
        </w:tc>
      </w:tr>
      <w:tr w:rsidR="00EE384D" w:rsidTr="00773A85">
        <w:trPr>
          <w:cantSplit/>
          <w:trHeight w:hRule="exact" w:val="3331"/>
          <w:jc w:val="center"/>
        </w:trPr>
        <w:tc>
          <w:tcPr>
            <w:tcW w:w="56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</w:p>
        </w:tc>
        <w:tc>
          <w:tcPr>
            <w:tcW w:w="333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bottom"/>
          </w:tcPr>
          <w:p w:rsidR="00EE384D" w:rsidRDefault="00EE384D" w:rsidP="00B6147C">
            <w:pPr>
              <w:pStyle w:val="a4"/>
              <w:spacing w:line="259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Надбав</w:t>
            </w:r>
            <w:r w:rsidR="00B6147C">
              <w:rPr>
                <w:rStyle w:val="a3"/>
                <w:color w:val="000000"/>
                <w:sz w:val="15"/>
                <w:szCs w:val="15"/>
              </w:rPr>
              <w:t>ка за вредно</w:t>
            </w:r>
            <w:r>
              <w:rPr>
                <w:rStyle w:val="a3"/>
                <w:color w:val="000000"/>
                <w:sz w:val="15"/>
                <w:szCs w:val="15"/>
              </w:rPr>
              <w:t xml:space="preserve">сть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Default="00B6147C" w:rsidP="00B6147C">
            <w:pPr>
              <w:pStyle w:val="a4"/>
              <w:spacing w:line="254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 xml:space="preserve">Надбавка за работу в ночное время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Default="00EE384D" w:rsidP="00B6147C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Надба</w:t>
            </w:r>
            <w:r w:rsidR="00B6147C">
              <w:rPr>
                <w:rStyle w:val="a3"/>
                <w:color w:val="000000"/>
                <w:sz w:val="15"/>
                <w:szCs w:val="15"/>
              </w:rPr>
              <w:t xml:space="preserve">вка </w:t>
            </w:r>
            <w:proofErr w:type="gramStart"/>
            <w:r w:rsidR="00B6147C">
              <w:rPr>
                <w:rStyle w:val="a3"/>
                <w:color w:val="000000"/>
                <w:sz w:val="15"/>
                <w:szCs w:val="15"/>
              </w:rPr>
              <w:t>за работ</w:t>
            </w:r>
            <w:proofErr w:type="gramEnd"/>
            <w:r w:rsidR="00B6147C">
              <w:rPr>
                <w:rStyle w:val="a3"/>
                <w:color w:val="000000"/>
                <w:sz w:val="15"/>
                <w:szCs w:val="15"/>
              </w:rPr>
              <w:t xml:space="preserve"> у в выходные и праздничн</w:t>
            </w:r>
            <w:r>
              <w:rPr>
                <w:rStyle w:val="a3"/>
                <w:color w:val="000000"/>
                <w:sz w:val="15"/>
                <w:szCs w:val="15"/>
              </w:rPr>
              <w:t>ые дни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Default="00EE384D" w:rsidP="005901F7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Надбавка за класс</w:t>
            </w:r>
            <w:r w:rsidR="005901F7">
              <w:rPr>
                <w:rStyle w:val="a3"/>
                <w:color w:val="000000"/>
                <w:sz w:val="15"/>
                <w:szCs w:val="15"/>
              </w:rPr>
              <w:t>ное руков</w:t>
            </w:r>
            <w:r>
              <w:rPr>
                <w:rStyle w:val="a3"/>
                <w:color w:val="000000"/>
                <w:sz w:val="15"/>
                <w:szCs w:val="15"/>
              </w:rPr>
              <w:t>одств 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Default="00EE384D" w:rsidP="005901F7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Надбавка за проверку тетрадей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textDirection w:val="btLr"/>
            <w:vAlign w:val="center"/>
          </w:tcPr>
          <w:p w:rsidR="00EE384D" w:rsidRDefault="00EE384D" w:rsidP="005901F7">
            <w:pPr>
              <w:pStyle w:val="a4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Другие</w:t>
            </w:r>
          </w:p>
        </w:tc>
        <w:tc>
          <w:tcPr>
            <w:tcW w:w="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5901F7" w:rsidRDefault="00EE384D" w:rsidP="005901F7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 w:rsidRPr="005901F7">
              <w:rPr>
                <w:rStyle w:val="a3"/>
                <w:color w:val="000000"/>
                <w:sz w:val="20"/>
                <w:szCs w:val="20"/>
              </w:rPr>
              <w:t>Надбав</w:t>
            </w:r>
            <w:r w:rsidR="005901F7">
              <w:rPr>
                <w:rStyle w:val="a3"/>
                <w:color w:val="000000"/>
                <w:sz w:val="20"/>
                <w:szCs w:val="20"/>
              </w:rPr>
              <w:t>ка за специ</w:t>
            </w:r>
            <w:r w:rsidRPr="005901F7">
              <w:rPr>
                <w:rStyle w:val="a3"/>
                <w:color w:val="000000"/>
                <w:sz w:val="20"/>
                <w:szCs w:val="20"/>
              </w:rPr>
              <w:t>фик</w:t>
            </w:r>
            <w:r w:rsidR="005901F7">
              <w:rPr>
                <w:rStyle w:val="a3"/>
                <w:color w:val="000000"/>
                <w:sz w:val="20"/>
                <w:szCs w:val="20"/>
              </w:rPr>
              <w:t>у работ</w:t>
            </w:r>
            <w:r w:rsidRPr="005901F7">
              <w:rPr>
                <w:rStyle w:val="a3"/>
                <w:color w:val="000000"/>
                <w:sz w:val="20"/>
                <w:szCs w:val="20"/>
              </w:rPr>
              <w:t>ы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5901F7" w:rsidRDefault="00EE384D" w:rsidP="005901F7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 w:rsidRPr="005901F7">
              <w:rPr>
                <w:rStyle w:val="a3"/>
                <w:color w:val="000000"/>
                <w:sz w:val="20"/>
                <w:szCs w:val="20"/>
              </w:rPr>
              <w:t>Надбавка за вы</w:t>
            </w:r>
            <w:r w:rsidR="005901F7">
              <w:rPr>
                <w:rStyle w:val="a3"/>
                <w:color w:val="000000"/>
                <w:sz w:val="20"/>
                <w:szCs w:val="20"/>
              </w:rPr>
              <w:t>с</w:t>
            </w:r>
            <w:r w:rsidRPr="005901F7">
              <w:rPr>
                <w:rStyle w:val="a3"/>
                <w:color w:val="000000"/>
                <w:sz w:val="20"/>
                <w:szCs w:val="20"/>
              </w:rPr>
              <w:t>л</w:t>
            </w:r>
            <w:r w:rsidR="005901F7">
              <w:rPr>
                <w:rStyle w:val="a3"/>
                <w:color w:val="000000"/>
                <w:sz w:val="20"/>
                <w:szCs w:val="20"/>
              </w:rPr>
              <w:t>угу</w:t>
            </w:r>
            <w:r w:rsidRPr="005901F7">
              <w:rPr>
                <w:rStyle w:val="a3"/>
                <w:color w:val="000000"/>
                <w:sz w:val="20"/>
                <w:szCs w:val="20"/>
              </w:rPr>
              <w:t xml:space="preserve"> лет</w:t>
            </w:r>
          </w:p>
        </w:tc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5901F7" w:rsidRDefault="00EE384D" w:rsidP="005901F7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 w:rsidRPr="005901F7">
              <w:rPr>
                <w:rStyle w:val="a3"/>
                <w:color w:val="000000"/>
                <w:sz w:val="20"/>
                <w:szCs w:val="20"/>
              </w:rPr>
              <w:t>Надб</w:t>
            </w:r>
            <w:r w:rsidR="0087439A">
              <w:rPr>
                <w:rStyle w:val="a3"/>
                <w:color w:val="000000"/>
                <w:sz w:val="20"/>
                <w:szCs w:val="20"/>
              </w:rPr>
              <w:t xml:space="preserve">авка водителям </w:t>
            </w:r>
            <w:r w:rsidR="005901F7">
              <w:rPr>
                <w:rStyle w:val="a3"/>
                <w:color w:val="000000"/>
                <w:sz w:val="20"/>
                <w:szCs w:val="20"/>
              </w:rPr>
              <w:t>за классност</w:t>
            </w:r>
            <w:r w:rsidRPr="005901F7">
              <w:rPr>
                <w:rStyle w:val="a3"/>
                <w:color w:val="000000"/>
                <w:sz w:val="20"/>
                <w:szCs w:val="20"/>
              </w:rPr>
              <w:t>ь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5901F7" w:rsidRDefault="0087439A" w:rsidP="005901F7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>Надбавка молодым специалист</w:t>
            </w:r>
            <w:r w:rsidR="00EE384D" w:rsidRPr="005901F7">
              <w:rPr>
                <w:rStyle w:val="a3"/>
                <w:color w:val="000000"/>
                <w:sz w:val="20"/>
                <w:szCs w:val="20"/>
              </w:rPr>
              <w:t>ам</w:t>
            </w:r>
          </w:p>
        </w:tc>
        <w:tc>
          <w:tcPr>
            <w:tcW w:w="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5901F7" w:rsidRDefault="0087439A" w:rsidP="005901F7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>Надбавка за почетное зван</w:t>
            </w:r>
            <w:r w:rsidR="00EE384D" w:rsidRPr="005901F7">
              <w:rPr>
                <w:rStyle w:val="a3"/>
                <w:color w:val="000000"/>
                <w:sz w:val="20"/>
                <w:szCs w:val="20"/>
              </w:rPr>
              <w:t>ие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5901F7" w:rsidRDefault="0087439A" w:rsidP="005901F7">
            <w:pPr>
              <w:pStyle w:val="a4"/>
              <w:spacing w:line="259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>Надбавка за высокие спортивны е достижени</w:t>
            </w:r>
            <w:r w:rsidR="00EE384D" w:rsidRPr="005901F7">
              <w:rPr>
                <w:rStyle w:val="a3"/>
                <w:color w:val="000000"/>
                <w:sz w:val="20"/>
                <w:szCs w:val="20"/>
              </w:rPr>
              <w:t>я, руб.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5901F7" w:rsidRDefault="0087439A" w:rsidP="005901F7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>Выплата за интенсивно</w:t>
            </w:r>
            <w:r w:rsidR="00EE384D" w:rsidRPr="005901F7">
              <w:rPr>
                <w:rStyle w:val="a3"/>
                <w:color w:val="000000"/>
                <w:sz w:val="20"/>
                <w:szCs w:val="20"/>
              </w:rPr>
              <w:t>сть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5901F7" w:rsidRDefault="0087439A" w:rsidP="005901F7">
            <w:pPr>
              <w:pStyle w:val="a4"/>
              <w:spacing w:line="233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>Друг</w:t>
            </w:r>
            <w:r w:rsidR="00EE384D" w:rsidRPr="005901F7">
              <w:rPr>
                <w:rStyle w:val="a3"/>
                <w:color w:val="000000"/>
                <w:sz w:val="20"/>
                <w:szCs w:val="20"/>
              </w:rPr>
              <w:t>ие</w:t>
            </w:r>
          </w:p>
        </w:tc>
        <w:tc>
          <w:tcPr>
            <w:tcW w:w="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5901F7" w:rsidRDefault="0087439A" w:rsidP="005901F7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>Надб</w:t>
            </w:r>
            <w:r w:rsidR="00EE384D" w:rsidRPr="005901F7">
              <w:rPr>
                <w:rStyle w:val="a3"/>
                <w:color w:val="000000"/>
                <w:sz w:val="20"/>
                <w:szCs w:val="20"/>
              </w:rPr>
              <w:t>а</w:t>
            </w:r>
            <w:r>
              <w:rPr>
                <w:rStyle w:val="a3"/>
                <w:color w:val="000000"/>
                <w:sz w:val="20"/>
                <w:szCs w:val="20"/>
              </w:rPr>
              <w:t>вка за высокие результат</w:t>
            </w:r>
            <w:r w:rsidR="00EE384D" w:rsidRPr="005901F7">
              <w:rPr>
                <w:rStyle w:val="a3"/>
                <w:color w:val="000000"/>
                <w:sz w:val="20"/>
                <w:szCs w:val="20"/>
              </w:rPr>
              <w:t>ы труда</w:t>
            </w:r>
          </w:p>
        </w:tc>
        <w:tc>
          <w:tcPr>
            <w:tcW w:w="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5901F7" w:rsidRDefault="0087439A" w:rsidP="005901F7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>
              <w:rPr>
                <w:rStyle w:val="a3"/>
                <w:color w:val="000000"/>
                <w:sz w:val="20"/>
                <w:szCs w:val="20"/>
              </w:rPr>
              <w:t>Премиальные выпла</w:t>
            </w:r>
            <w:r w:rsidR="00EE384D" w:rsidRPr="005901F7">
              <w:rPr>
                <w:rStyle w:val="a3"/>
                <w:color w:val="000000"/>
                <w:sz w:val="20"/>
                <w:szCs w:val="20"/>
              </w:rPr>
              <w:t>ты</w:t>
            </w:r>
          </w:p>
        </w:tc>
        <w:tc>
          <w:tcPr>
            <w:tcW w:w="37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spacing w:line="257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4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spacing w:line="257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39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spacing w:line="257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40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spacing w:line="257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</w:tc>
      </w:tr>
      <w:tr w:rsidR="000A0CD3" w:rsidTr="00773A85">
        <w:trPr>
          <w:cantSplit/>
          <w:trHeight w:hRule="exact" w:val="1134"/>
          <w:jc w:val="center"/>
        </w:trPr>
        <w:tc>
          <w:tcPr>
            <w:tcW w:w="56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4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</w:p>
        </w:tc>
        <w:tc>
          <w:tcPr>
            <w:tcW w:w="4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</w:p>
        </w:tc>
        <w:tc>
          <w:tcPr>
            <w:tcW w:w="3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</w:p>
        </w:tc>
        <w:tc>
          <w:tcPr>
            <w:tcW w:w="3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</w:p>
        </w:tc>
        <w:tc>
          <w:tcPr>
            <w:tcW w:w="7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</w:p>
        </w:tc>
        <w:tc>
          <w:tcPr>
            <w:tcW w:w="5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742142" w:rsidRDefault="00EE384D" w:rsidP="00742142">
            <w:pPr>
              <w:pStyle w:val="a4"/>
              <w:spacing w:line="257" w:lineRule="auto"/>
              <w:ind w:left="113" w:right="113"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B6147C" w:rsidRDefault="00B6147C" w:rsidP="00B6147C">
            <w:pPr>
              <w:pStyle w:val="a4"/>
              <w:ind w:left="113" w:right="113" w:firstLine="0"/>
              <w:jc w:val="center"/>
              <w:rPr>
                <w:sz w:val="20"/>
                <w:szCs w:val="20"/>
              </w:rPr>
            </w:pPr>
            <w:r w:rsidRPr="00B6147C">
              <w:rPr>
                <w:sz w:val="20"/>
                <w:szCs w:val="20"/>
              </w:rPr>
              <w:t xml:space="preserve">сумма 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EE384D" w:rsidRPr="00B6147C" w:rsidRDefault="00B6147C" w:rsidP="00B6147C">
            <w:pPr>
              <w:pStyle w:val="a4"/>
              <w:spacing w:line="262" w:lineRule="auto"/>
              <w:ind w:left="113" w:right="113" w:firstLine="0"/>
              <w:jc w:val="center"/>
              <w:rPr>
                <w:sz w:val="16"/>
                <w:szCs w:val="16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</w:t>
            </w:r>
            <w:r w:rsidRPr="00B6147C">
              <w:rPr>
                <w:rStyle w:val="a3"/>
                <w:color w:val="000000"/>
                <w:sz w:val="16"/>
                <w:szCs w:val="16"/>
              </w:rPr>
              <w:t>умма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5901F7" w:rsidRDefault="005901F7" w:rsidP="00B6147C">
            <w:pPr>
              <w:pStyle w:val="a4"/>
              <w:ind w:left="113" w:right="113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сумма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Pr="005901F7" w:rsidRDefault="005901F7" w:rsidP="005901F7">
            <w:pPr>
              <w:pStyle w:val="a4"/>
              <w:ind w:left="113" w:right="113" w:firstLine="0"/>
              <w:jc w:val="center"/>
              <w:rPr>
                <w:sz w:val="16"/>
                <w:szCs w:val="16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EE384D" w:rsidRPr="005901F7" w:rsidRDefault="005901F7" w:rsidP="005901F7">
            <w:pPr>
              <w:pStyle w:val="a4"/>
              <w:spacing w:line="262" w:lineRule="auto"/>
              <w:ind w:left="113" w:right="113" w:firstLine="0"/>
              <w:jc w:val="center"/>
              <w:rPr>
                <w:sz w:val="16"/>
                <w:szCs w:val="16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EE384D" w:rsidRPr="005901F7" w:rsidRDefault="005901F7" w:rsidP="005901F7">
            <w:pPr>
              <w:pStyle w:val="a4"/>
              <w:spacing w:line="259" w:lineRule="auto"/>
              <w:ind w:left="113" w:right="113" w:firstLine="0"/>
              <w:jc w:val="center"/>
              <w:rPr>
                <w:sz w:val="16"/>
                <w:szCs w:val="16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EE384D" w:rsidRDefault="0087439A" w:rsidP="0087439A">
            <w:pPr>
              <w:pStyle w:val="a4"/>
              <w:spacing w:line="262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EE384D" w:rsidRDefault="0087439A" w:rsidP="0087439A">
            <w:pPr>
              <w:pStyle w:val="a4"/>
              <w:spacing w:line="259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EE384D" w:rsidRDefault="0087439A" w:rsidP="0087439A">
            <w:pPr>
              <w:pStyle w:val="a4"/>
              <w:spacing w:line="262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Default="0087439A" w:rsidP="0087439A">
            <w:pPr>
              <w:pStyle w:val="a4"/>
              <w:spacing w:line="228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EE384D" w:rsidRDefault="0087439A" w:rsidP="0087439A">
            <w:pPr>
              <w:pStyle w:val="a4"/>
              <w:spacing w:line="262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Default="0087439A" w:rsidP="0087439A">
            <w:pPr>
              <w:pStyle w:val="a4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Default="0087439A" w:rsidP="0087439A">
            <w:pPr>
              <w:pStyle w:val="a4"/>
              <w:spacing w:line="254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EE384D" w:rsidRDefault="0087439A" w:rsidP="0087439A">
            <w:pPr>
              <w:pStyle w:val="a4"/>
              <w:spacing w:line="259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</w:tcPr>
          <w:p w:rsidR="00EE384D" w:rsidRDefault="008F0133" w:rsidP="008F0133">
            <w:pPr>
              <w:pStyle w:val="a4"/>
              <w:spacing w:line="262" w:lineRule="auto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74214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%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textDirection w:val="btLr"/>
            <w:vAlign w:val="center"/>
          </w:tcPr>
          <w:p w:rsidR="00EE384D" w:rsidRDefault="008F0133" w:rsidP="008F0133">
            <w:pPr>
              <w:pStyle w:val="a4"/>
              <w:ind w:left="113" w:right="113"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6"/>
                <w:szCs w:val="16"/>
              </w:rPr>
              <w:t>сумма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742142">
            <w:pPr>
              <w:jc w:val="center"/>
              <w:rPr>
                <w:color w:val="auto"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742142">
            <w:pPr>
              <w:jc w:val="center"/>
              <w:rPr>
                <w:color w:val="auto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742142">
            <w:pPr>
              <w:jc w:val="center"/>
              <w:rPr>
                <w:color w:val="auto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Default="00EE384D" w:rsidP="00742142">
            <w:pPr>
              <w:jc w:val="center"/>
              <w:rPr>
                <w:color w:val="auto"/>
              </w:rPr>
            </w:pPr>
          </w:p>
        </w:tc>
      </w:tr>
    </w:tbl>
    <w:p w:rsidR="00EE384D" w:rsidRDefault="00EE384D" w:rsidP="002D38B5">
      <w:pPr>
        <w:spacing w:line="1" w:lineRule="exact"/>
        <w:jc w:val="both"/>
        <w:rPr>
          <w:color w:val="auto"/>
        </w:rPr>
      </w:pPr>
      <w:r>
        <w:rPr>
          <w:color w:val="auto"/>
        </w:rPr>
        <w:br w:type="page"/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"/>
        <w:gridCol w:w="518"/>
        <w:gridCol w:w="461"/>
        <w:gridCol w:w="394"/>
        <w:gridCol w:w="1036"/>
        <w:gridCol w:w="509"/>
        <w:gridCol w:w="317"/>
        <w:gridCol w:w="413"/>
        <w:gridCol w:w="245"/>
        <w:gridCol w:w="326"/>
        <w:gridCol w:w="269"/>
        <w:gridCol w:w="370"/>
        <w:gridCol w:w="264"/>
        <w:gridCol w:w="360"/>
        <w:gridCol w:w="250"/>
        <w:gridCol w:w="317"/>
        <w:gridCol w:w="245"/>
        <w:gridCol w:w="317"/>
        <w:gridCol w:w="250"/>
        <w:gridCol w:w="341"/>
        <w:gridCol w:w="245"/>
        <w:gridCol w:w="326"/>
        <w:gridCol w:w="254"/>
        <w:gridCol w:w="336"/>
        <w:gridCol w:w="278"/>
        <w:gridCol w:w="370"/>
        <w:gridCol w:w="245"/>
        <w:gridCol w:w="317"/>
        <w:gridCol w:w="269"/>
        <w:gridCol w:w="365"/>
        <w:gridCol w:w="283"/>
        <w:gridCol w:w="389"/>
        <w:gridCol w:w="245"/>
        <w:gridCol w:w="317"/>
        <w:gridCol w:w="259"/>
        <w:gridCol w:w="341"/>
        <w:gridCol w:w="274"/>
        <w:gridCol w:w="365"/>
        <w:gridCol w:w="384"/>
        <w:gridCol w:w="490"/>
        <w:gridCol w:w="398"/>
        <w:gridCol w:w="408"/>
      </w:tblGrid>
      <w:tr w:rsidR="00EE384D">
        <w:trPr>
          <w:trHeight w:hRule="exact" w:val="341"/>
          <w:jc w:val="center"/>
        </w:trPr>
        <w:tc>
          <w:tcPr>
            <w:tcW w:w="14691" w:type="dxa"/>
            <w:gridSpan w:val="4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lastRenderedPageBreak/>
              <w:t>1. Руководитель, заместители руководителя, главный бухгалтер</w:t>
            </w:r>
          </w:p>
        </w:tc>
      </w:tr>
      <w:tr w:rsidR="000A0CD3">
        <w:trPr>
          <w:trHeight w:hRule="exact" w:val="389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89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94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spacing w:line="262" w:lineRule="auto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 xml:space="preserve">Ито </w:t>
            </w:r>
            <w:proofErr w:type="spellStart"/>
            <w:r>
              <w:rPr>
                <w:rStyle w:val="a3"/>
                <w:color w:val="000000"/>
                <w:sz w:val="15"/>
                <w:szCs w:val="15"/>
              </w:rPr>
              <w:t>го</w:t>
            </w:r>
            <w:proofErr w:type="spell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tabs>
                <w:tab w:val="left" w:pos="674"/>
              </w:tabs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  <w:r>
              <w:rPr>
                <w:rStyle w:val="a3"/>
                <w:color w:val="000000"/>
                <w:sz w:val="15"/>
                <w:szCs w:val="15"/>
              </w:rPr>
              <w:tab/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EE384D">
        <w:trPr>
          <w:trHeight w:hRule="exact" w:val="336"/>
          <w:jc w:val="center"/>
        </w:trPr>
        <w:tc>
          <w:tcPr>
            <w:tcW w:w="14691" w:type="dxa"/>
            <w:gridSpan w:val="4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2. Общеотраслевые профессии рабочих первого уровня</w:t>
            </w:r>
          </w:p>
        </w:tc>
      </w:tr>
      <w:tr w:rsidR="000A0CD3">
        <w:trPr>
          <w:trHeight w:hRule="exact" w:val="389"/>
          <w:jc w:val="center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89"/>
          <w:jc w:val="center"/>
        </w:trPr>
        <w:tc>
          <w:tcPr>
            <w:tcW w:w="33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84"/>
          <w:jc w:val="center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94"/>
          <w:jc w:val="center"/>
        </w:trPr>
        <w:tc>
          <w:tcPr>
            <w:tcW w:w="33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89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spacing w:line="262" w:lineRule="auto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 xml:space="preserve">Ито </w:t>
            </w:r>
            <w:proofErr w:type="spellStart"/>
            <w:r>
              <w:rPr>
                <w:rStyle w:val="a3"/>
                <w:color w:val="000000"/>
                <w:sz w:val="15"/>
                <w:szCs w:val="15"/>
              </w:rPr>
              <w:t>го</w:t>
            </w:r>
            <w:proofErr w:type="spell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tabs>
                <w:tab w:val="left" w:pos="674"/>
              </w:tabs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  <w:r>
              <w:rPr>
                <w:rStyle w:val="a3"/>
                <w:color w:val="000000"/>
                <w:sz w:val="15"/>
                <w:szCs w:val="15"/>
              </w:rPr>
              <w:tab/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EE384D">
        <w:trPr>
          <w:trHeight w:hRule="exact" w:val="331"/>
          <w:jc w:val="center"/>
        </w:trPr>
        <w:tc>
          <w:tcPr>
            <w:tcW w:w="14691" w:type="dxa"/>
            <w:gridSpan w:val="4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3. Общеотраслевые профессии рабочих второго уровня</w:t>
            </w:r>
          </w:p>
        </w:tc>
      </w:tr>
      <w:tr w:rsidR="000A0CD3">
        <w:trPr>
          <w:trHeight w:hRule="exact" w:val="389"/>
          <w:jc w:val="center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89"/>
          <w:jc w:val="center"/>
        </w:trPr>
        <w:tc>
          <w:tcPr>
            <w:tcW w:w="33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84"/>
          <w:jc w:val="center"/>
        </w:trPr>
        <w:tc>
          <w:tcPr>
            <w:tcW w:w="33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94"/>
          <w:jc w:val="center"/>
        </w:trPr>
        <w:tc>
          <w:tcPr>
            <w:tcW w:w="33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94"/>
          <w:jc w:val="center"/>
        </w:trPr>
        <w:tc>
          <w:tcPr>
            <w:tcW w:w="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spacing w:line="262" w:lineRule="auto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 xml:space="preserve">Ито </w:t>
            </w:r>
            <w:proofErr w:type="spellStart"/>
            <w:r>
              <w:rPr>
                <w:rStyle w:val="a3"/>
                <w:color w:val="000000"/>
                <w:sz w:val="15"/>
                <w:szCs w:val="15"/>
              </w:rPr>
              <w:t>го</w:t>
            </w:r>
            <w:proofErr w:type="spellEnd"/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tabs>
                <w:tab w:val="left" w:pos="674"/>
              </w:tabs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  <w:r>
              <w:rPr>
                <w:rStyle w:val="a3"/>
                <w:color w:val="000000"/>
                <w:sz w:val="15"/>
                <w:szCs w:val="15"/>
              </w:rPr>
              <w:tab/>
              <w:t>0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</w:tbl>
    <w:p w:rsidR="00EE384D" w:rsidRDefault="00EE384D" w:rsidP="002D38B5">
      <w:pPr>
        <w:spacing w:after="59" w:line="1" w:lineRule="exact"/>
        <w:jc w:val="both"/>
        <w:rPr>
          <w:color w:val="auto"/>
        </w:rPr>
      </w:pPr>
    </w:p>
    <w:p w:rsidR="00EE384D" w:rsidRDefault="00EE384D" w:rsidP="002D38B5">
      <w:pPr>
        <w:spacing w:line="1" w:lineRule="exact"/>
        <w:jc w:val="both"/>
        <w:rPr>
          <w:color w:val="auto"/>
        </w:rPr>
      </w:pPr>
    </w:p>
    <w:p w:rsidR="00EE384D" w:rsidRDefault="00EE384D" w:rsidP="002D38B5">
      <w:pPr>
        <w:pStyle w:val="a6"/>
        <w:ind w:left="5347"/>
        <w:jc w:val="both"/>
        <w:rPr>
          <w:rFonts w:ascii="Arial Unicode MS" w:cs="Arial Unicode MS"/>
          <w:sz w:val="24"/>
          <w:szCs w:val="24"/>
        </w:rPr>
      </w:pPr>
      <w:r>
        <w:rPr>
          <w:rStyle w:val="a5"/>
          <w:color w:val="000000"/>
        </w:rPr>
        <w:t>4. Общеотраслевые должности служащих третьего уровня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"/>
        <w:gridCol w:w="518"/>
        <w:gridCol w:w="466"/>
        <w:gridCol w:w="389"/>
        <w:gridCol w:w="1032"/>
        <w:gridCol w:w="514"/>
        <w:gridCol w:w="317"/>
        <w:gridCol w:w="413"/>
        <w:gridCol w:w="245"/>
        <w:gridCol w:w="322"/>
        <w:gridCol w:w="269"/>
        <w:gridCol w:w="370"/>
        <w:gridCol w:w="269"/>
        <w:gridCol w:w="360"/>
        <w:gridCol w:w="245"/>
        <w:gridCol w:w="317"/>
        <w:gridCol w:w="245"/>
        <w:gridCol w:w="312"/>
        <w:gridCol w:w="254"/>
        <w:gridCol w:w="341"/>
        <w:gridCol w:w="245"/>
        <w:gridCol w:w="322"/>
        <w:gridCol w:w="254"/>
        <w:gridCol w:w="336"/>
        <w:gridCol w:w="278"/>
        <w:gridCol w:w="374"/>
        <w:gridCol w:w="245"/>
        <w:gridCol w:w="317"/>
        <w:gridCol w:w="269"/>
        <w:gridCol w:w="360"/>
        <w:gridCol w:w="283"/>
        <w:gridCol w:w="389"/>
        <w:gridCol w:w="245"/>
        <w:gridCol w:w="317"/>
        <w:gridCol w:w="259"/>
        <w:gridCol w:w="336"/>
        <w:gridCol w:w="278"/>
        <w:gridCol w:w="365"/>
        <w:gridCol w:w="379"/>
        <w:gridCol w:w="490"/>
        <w:gridCol w:w="398"/>
        <w:gridCol w:w="403"/>
      </w:tblGrid>
      <w:tr w:rsidR="000A0CD3">
        <w:trPr>
          <w:trHeight w:hRule="exact" w:val="394"/>
          <w:jc w:val="center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4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4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89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4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4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84"/>
          <w:jc w:val="center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2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4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4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89"/>
          <w:jc w:val="center"/>
        </w:trPr>
        <w:tc>
          <w:tcPr>
            <w:tcW w:w="34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4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>
        <w:trPr>
          <w:trHeight w:hRule="exact" w:val="389"/>
          <w:jc w:val="center"/>
        </w:trPr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spacing w:line="254" w:lineRule="auto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 xml:space="preserve">Ито </w:t>
            </w:r>
            <w:proofErr w:type="spellStart"/>
            <w:r>
              <w:rPr>
                <w:rStyle w:val="a3"/>
                <w:color w:val="000000"/>
                <w:sz w:val="15"/>
                <w:szCs w:val="15"/>
              </w:rPr>
              <w:t>го</w:t>
            </w:r>
            <w:proofErr w:type="spellEnd"/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tabs>
                <w:tab w:val="left" w:pos="669"/>
              </w:tabs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  <w:r>
              <w:rPr>
                <w:rStyle w:val="a3"/>
                <w:color w:val="000000"/>
                <w:sz w:val="15"/>
                <w:szCs w:val="15"/>
              </w:rPr>
              <w:tab/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4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14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EE384D" w:rsidTr="00407C95">
        <w:trPr>
          <w:trHeight w:hRule="exact" w:val="350"/>
          <w:jc w:val="center"/>
        </w:trPr>
        <w:tc>
          <w:tcPr>
            <w:tcW w:w="14681" w:type="dxa"/>
            <w:gridSpan w:val="4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5. Профессиональная квалификационная группа должностей педагогических работников</w:t>
            </w:r>
          </w:p>
        </w:tc>
      </w:tr>
      <w:tr w:rsidR="000A0CD3" w:rsidTr="00407C95">
        <w:trPr>
          <w:trHeight w:hRule="exact" w:val="394"/>
          <w:jc w:val="center"/>
        </w:trPr>
        <w:tc>
          <w:tcPr>
            <w:tcW w:w="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1</w:t>
            </w: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14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14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  <w:tr w:rsidR="000A0CD3" w:rsidTr="00407C95">
        <w:trPr>
          <w:trHeight w:hRule="exact" w:val="389"/>
          <w:jc w:val="center"/>
        </w:trPr>
        <w:tc>
          <w:tcPr>
            <w:tcW w:w="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16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14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F0133" w:rsidRDefault="008F0133" w:rsidP="00F114DD">
            <w:pPr>
              <w:jc w:val="both"/>
              <w:rPr>
                <w:color w:val="auto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20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14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133" w:rsidRDefault="008F0133" w:rsidP="00F114DD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15"/>
                <w:szCs w:val="15"/>
              </w:rPr>
              <w:t>0</w:t>
            </w:r>
          </w:p>
        </w:tc>
      </w:tr>
    </w:tbl>
    <w:p w:rsidR="00EE384D" w:rsidRDefault="00EE384D" w:rsidP="002D38B5">
      <w:pPr>
        <w:pStyle w:val="a6"/>
        <w:ind w:left="5347"/>
        <w:jc w:val="both"/>
        <w:rPr>
          <w:rFonts w:ascii="Arial Unicode MS" w:cs="Arial Unicode MS"/>
          <w:sz w:val="24"/>
          <w:szCs w:val="24"/>
        </w:rPr>
        <w:sectPr w:rsidR="00EE384D" w:rsidSect="00773A85">
          <w:type w:val="continuous"/>
          <w:pgSz w:w="16840" w:h="11900" w:orient="landscape"/>
          <w:pgMar w:top="568" w:right="1025" w:bottom="677" w:left="1128" w:header="0" w:footer="3" w:gutter="0"/>
          <w:cols w:space="720"/>
          <w:noEndnote/>
          <w:docGrid w:linePitch="360"/>
        </w:sectPr>
      </w:pPr>
    </w:p>
    <w:p w:rsidR="00773A85" w:rsidRPr="00773A85" w:rsidRDefault="00773A85" w:rsidP="00773A85">
      <w:pPr>
        <w:jc w:val="right"/>
        <w:rPr>
          <w:rFonts w:ascii="Times New Roman" w:hAnsi="Times New Roman" w:cs="Times New Roman"/>
          <w:color w:val="auto"/>
        </w:rPr>
      </w:pPr>
      <w:r>
        <w:rPr>
          <w:rStyle w:val="23"/>
        </w:rPr>
        <w:lastRenderedPageBreak/>
        <w:t xml:space="preserve">Приложение </w:t>
      </w:r>
      <w:r w:rsidR="00EE384D">
        <w:rPr>
          <w:rStyle w:val="23"/>
        </w:rPr>
        <w:t>№</w:t>
      </w:r>
      <w:r w:rsidR="00AA54D1">
        <w:rPr>
          <w:rStyle w:val="23"/>
        </w:rPr>
        <w:t xml:space="preserve"> </w:t>
      </w:r>
      <w:r w:rsidR="00EE384D">
        <w:rPr>
          <w:rStyle w:val="23"/>
        </w:rPr>
        <w:t>3</w:t>
      </w:r>
      <w:r w:rsidR="00EE384D">
        <w:rPr>
          <w:rStyle w:val="23"/>
        </w:rPr>
        <w:br/>
      </w:r>
      <w:r w:rsidRPr="00773A85">
        <w:rPr>
          <w:rFonts w:ascii="Times New Roman" w:hAnsi="Times New Roman" w:cs="Times New Roman"/>
          <w:color w:val="auto"/>
        </w:rPr>
        <w:t xml:space="preserve">к примерному положению об оплате труда </w:t>
      </w:r>
    </w:p>
    <w:p w:rsidR="00773A85" w:rsidRPr="00773A85" w:rsidRDefault="00773A85" w:rsidP="00773A85">
      <w:pPr>
        <w:jc w:val="right"/>
        <w:rPr>
          <w:rFonts w:ascii="Times New Roman" w:hAnsi="Times New Roman" w:cs="Times New Roman"/>
        </w:rPr>
      </w:pPr>
      <w:r w:rsidRPr="00773A85">
        <w:rPr>
          <w:rFonts w:ascii="Times New Roman" w:hAnsi="Times New Roman" w:cs="Times New Roman"/>
          <w:color w:val="auto"/>
        </w:rPr>
        <w:t>работников</w:t>
      </w:r>
      <w:r w:rsidRPr="00773A85">
        <w:rPr>
          <w:rFonts w:ascii="Times New Roman" w:hAnsi="Times New Roman" w:cs="Times New Roman"/>
        </w:rPr>
        <w:t xml:space="preserve"> </w:t>
      </w:r>
      <w:proofErr w:type="gramStart"/>
      <w:r w:rsidRPr="00773A85">
        <w:rPr>
          <w:rFonts w:ascii="Times New Roman" w:hAnsi="Times New Roman" w:cs="Times New Roman"/>
        </w:rPr>
        <w:t>муниципальных  образовательных</w:t>
      </w:r>
      <w:proofErr w:type="gramEnd"/>
    </w:p>
    <w:p w:rsidR="00773A85" w:rsidRPr="00773A85" w:rsidRDefault="00773A85" w:rsidP="00773A85">
      <w:pPr>
        <w:jc w:val="right"/>
        <w:rPr>
          <w:rFonts w:ascii="Times New Roman" w:hAnsi="Times New Roman" w:cs="Times New Roman"/>
          <w:bCs/>
        </w:rPr>
      </w:pPr>
      <w:r w:rsidRPr="00773A85">
        <w:rPr>
          <w:rFonts w:ascii="Times New Roman" w:hAnsi="Times New Roman" w:cs="Times New Roman"/>
        </w:rPr>
        <w:t xml:space="preserve"> учреждений</w:t>
      </w:r>
      <w:r w:rsidRPr="00773A85">
        <w:rPr>
          <w:rFonts w:ascii="Times New Roman" w:hAnsi="Times New Roman" w:cs="Times New Roman"/>
          <w:bCs/>
        </w:rPr>
        <w:t xml:space="preserve">, координация и регулирование </w:t>
      </w:r>
    </w:p>
    <w:p w:rsidR="00773A85" w:rsidRPr="00773A85" w:rsidRDefault="00773A85" w:rsidP="00773A85">
      <w:pPr>
        <w:jc w:val="right"/>
        <w:rPr>
          <w:rFonts w:ascii="Times New Roman" w:hAnsi="Times New Roman" w:cs="Times New Roman"/>
          <w:bCs/>
        </w:rPr>
      </w:pPr>
      <w:r w:rsidRPr="00773A85">
        <w:rPr>
          <w:rFonts w:ascii="Times New Roman" w:hAnsi="Times New Roman" w:cs="Times New Roman"/>
          <w:bCs/>
        </w:rPr>
        <w:t>деятельности которых возложены</w:t>
      </w:r>
    </w:p>
    <w:p w:rsidR="00773A85" w:rsidRPr="00773A85" w:rsidRDefault="00773A85" w:rsidP="00773A85">
      <w:pPr>
        <w:jc w:val="right"/>
        <w:rPr>
          <w:rFonts w:ascii="Times New Roman" w:hAnsi="Times New Roman" w:cs="Times New Roman"/>
        </w:rPr>
      </w:pPr>
      <w:r w:rsidRPr="00773A85">
        <w:rPr>
          <w:rFonts w:ascii="Times New Roman" w:hAnsi="Times New Roman" w:cs="Times New Roman"/>
          <w:bCs/>
        </w:rPr>
        <w:t xml:space="preserve"> на </w:t>
      </w:r>
      <w:r w:rsidRPr="00773A85">
        <w:rPr>
          <w:rFonts w:ascii="Times New Roman" w:hAnsi="Times New Roman" w:cs="Times New Roman"/>
        </w:rPr>
        <w:t xml:space="preserve">Комитет образования администрации </w:t>
      </w:r>
    </w:p>
    <w:p w:rsidR="00773A85" w:rsidRPr="00773A85" w:rsidRDefault="00AA54D1" w:rsidP="00773A85">
      <w:pPr>
        <w:jc w:val="righ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>муниципального района «</w:t>
      </w:r>
      <w:proofErr w:type="spellStart"/>
      <w:r>
        <w:rPr>
          <w:rFonts w:ascii="Times New Roman" w:hAnsi="Times New Roman" w:cs="Times New Roman"/>
        </w:rPr>
        <w:t>Шилкинский</w:t>
      </w:r>
      <w:proofErr w:type="spellEnd"/>
      <w:r>
        <w:rPr>
          <w:rFonts w:ascii="Times New Roman" w:hAnsi="Times New Roman" w:cs="Times New Roman"/>
        </w:rPr>
        <w:t xml:space="preserve"> район»</w:t>
      </w:r>
    </w:p>
    <w:p w:rsidR="00EE384D" w:rsidRDefault="006F5546" w:rsidP="00773A85">
      <w:pPr>
        <w:pStyle w:val="24"/>
        <w:spacing w:after="520"/>
        <w:ind w:firstLine="0"/>
        <w:jc w:val="both"/>
        <w:rPr>
          <w:rFonts w:ascii="Arial Unicode MS" w:cs="Arial Unicode M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margin">
                  <wp:posOffset>-5836920</wp:posOffset>
                </wp:positionH>
                <wp:positionV relativeFrom="paragraph">
                  <wp:posOffset>0</wp:posOffset>
                </wp:positionV>
                <wp:extent cx="1990090" cy="1059815"/>
                <wp:effectExtent l="635" t="4445" r="0" b="2540"/>
                <wp:wrapSquare wrapText="bothSides"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090" cy="10598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54D1" w:rsidRDefault="00AA54D1">
                            <w:pPr>
                              <w:pStyle w:val="24"/>
                              <w:ind w:firstLine="360"/>
                              <w:rPr>
                                <w:rFonts w:ascii="Arial Unicode MS" w:cs="Arial Unicode MS"/>
                              </w:rPr>
                            </w:pPr>
                            <w:r>
                              <w:rPr>
                                <w:rStyle w:val="23"/>
                                <w:color w:val="000000"/>
                              </w:rPr>
                              <w:t>Согласовано</w:t>
                            </w:r>
                          </w:p>
                          <w:p w:rsidR="00AA54D1" w:rsidRDefault="00AA54D1">
                            <w:pPr>
                              <w:pStyle w:val="24"/>
                              <w:ind w:firstLine="0"/>
                              <w:rPr>
                                <w:rStyle w:val="23"/>
                                <w:color w:val="000000"/>
                              </w:rPr>
                            </w:pPr>
                            <w:r>
                              <w:rPr>
                                <w:rStyle w:val="23"/>
                                <w:color w:val="000000"/>
                              </w:rPr>
                              <w:t>Председатель Комитета образования</w:t>
                            </w:r>
                          </w:p>
                          <w:p w:rsidR="00AA54D1" w:rsidRDefault="00AA54D1">
                            <w:pPr>
                              <w:pStyle w:val="24"/>
                              <w:ind w:firstLine="0"/>
                              <w:rPr>
                                <w:rStyle w:val="23"/>
                                <w:color w:val="000000"/>
                              </w:rPr>
                            </w:pPr>
                            <w:r>
                              <w:rPr>
                                <w:rStyle w:val="23"/>
                                <w:color w:val="000000"/>
                              </w:rPr>
                              <w:t>________________________</w:t>
                            </w:r>
                          </w:p>
                          <w:p w:rsidR="00AA54D1" w:rsidRDefault="00AA54D1">
                            <w:pPr>
                              <w:pStyle w:val="24"/>
                              <w:ind w:firstLine="0"/>
                              <w:rPr>
                                <w:rFonts w:ascii="Arial Unicode MS" w:cs="Arial Unicode MS"/>
                              </w:rPr>
                            </w:pPr>
                            <w:r>
                              <w:rPr>
                                <w:rFonts w:ascii="Arial Unicode MS" w:cs="Arial Unicode MS"/>
                              </w:rPr>
                              <w:t>Ф</w:t>
                            </w:r>
                            <w:r>
                              <w:rPr>
                                <w:rFonts w:ascii="Arial Unicode MS" w:cs="Arial Unicode MS"/>
                              </w:rPr>
                              <w:t>.</w:t>
                            </w:r>
                            <w:r>
                              <w:rPr>
                                <w:rFonts w:ascii="Arial Unicode MS" w:cs="Arial Unicode MS"/>
                              </w:rPr>
                              <w:t>И</w:t>
                            </w:r>
                            <w:r>
                              <w:rPr>
                                <w:rFonts w:ascii="Arial Unicode MS" w:cs="Arial Unicode MS"/>
                              </w:rPr>
                              <w:t>.</w:t>
                            </w:r>
                            <w:r>
                              <w:rPr>
                                <w:rFonts w:ascii="Arial Unicode MS" w:cs="Arial Unicode MS"/>
                              </w:rPr>
                              <w:t>О</w:t>
                            </w:r>
                            <w:r>
                              <w:rPr>
                                <w:rFonts w:ascii="Arial Unicode MS" w:cs="Arial Unicode MS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-459.6pt;margin-top:0;width:156.7pt;height:83.45pt;z-index:-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" filled="f" stroked="f">
                <v:textbox inset="0,0,0,0">
                  <w:txbxContent>
                    <w:p w:rsidR="00AA54D1" w:rsidRDefault="00AA54D1">
                      <w:pPr>
                        <w:pStyle w:val="24"/>
                        <w:ind w:firstLine="360"/>
                        <w:rPr>
                          <w:rFonts w:ascii="Arial Unicode MS" w:cs="Arial Unicode MS"/>
                        </w:rPr>
                      </w:pPr>
                      <w:r>
                        <w:rPr>
                          <w:rStyle w:val="23"/>
                          <w:color w:val="000000"/>
                        </w:rPr>
                        <w:t>Согласовано</w:t>
                      </w:r>
                    </w:p>
                    <w:p w:rsidR="00AA54D1" w:rsidRDefault="00AA54D1">
                      <w:pPr>
                        <w:pStyle w:val="24"/>
                        <w:ind w:firstLine="0"/>
                        <w:rPr>
                          <w:rStyle w:val="23"/>
                          <w:color w:val="000000"/>
                        </w:rPr>
                      </w:pPr>
                      <w:r>
                        <w:rPr>
                          <w:rStyle w:val="23"/>
                          <w:color w:val="000000"/>
                        </w:rPr>
                        <w:t>Председатель Комитета образования</w:t>
                      </w:r>
                    </w:p>
                    <w:p w:rsidR="00AA54D1" w:rsidRDefault="00AA54D1">
                      <w:pPr>
                        <w:pStyle w:val="24"/>
                        <w:ind w:firstLine="0"/>
                        <w:rPr>
                          <w:rStyle w:val="23"/>
                          <w:color w:val="000000"/>
                        </w:rPr>
                      </w:pPr>
                      <w:r>
                        <w:rPr>
                          <w:rStyle w:val="23"/>
                          <w:color w:val="000000"/>
                        </w:rPr>
                        <w:t>________________________</w:t>
                      </w:r>
                    </w:p>
                    <w:p w:rsidR="00AA54D1" w:rsidRDefault="00AA54D1">
                      <w:pPr>
                        <w:pStyle w:val="24"/>
                        <w:ind w:firstLine="0"/>
                        <w:rPr>
                          <w:rFonts w:ascii="Arial Unicode MS" w:cs="Arial Unicode MS"/>
                        </w:rPr>
                      </w:pPr>
                      <w:r>
                        <w:rPr>
                          <w:rFonts w:ascii="Arial Unicode MS" w:cs="Arial Unicode MS"/>
                        </w:rPr>
                        <w:t>Ф</w:t>
                      </w:r>
                      <w:r>
                        <w:rPr>
                          <w:rFonts w:ascii="Arial Unicode MS" w:cs="Arial Unicode MS"/>
                        </w:rPr>
                        <w:t>.</w:t>
                      </w:r>
                      <w:r>
                        <w:rPr>
                          <w:rFonts w:ascii="Arial Unicode MS" w:cs="Arial Unicode MS"/>
                        </w:rPr>
                        <w:t>И</w:t>
                      </w:r>
                      <w:r>
                        <w:rPr>
                          <w:rFonts w:ascii="Arial Unicode MS" w:cs="Arial Unicode MS"/>
                        </w:rPr>
                        <w:t>.</w:t>
                      </w:r>
                      <w:r>
                        <w:rPr>
                          <w:rFonts w:ascii="Arial Unicode MS" w:cs="Arial Unicode MS"/>
                        </w:rPr>
                        <w:t>О</w:t>
                      </w:r>
                      <w:r>
                        <w:rPr>
                          <w:rFonts w:ascii="Arial Unicode MS" w:cs="Arial Unicode MS"/>
                        </w:rPr>
                        <w:t>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384D">
        <w:rPr>
          <w:rStyle w:val="23"/>
          <w:color w:val="000000"/>
        </w:rPr>
        <w:t>Утверждено</w:t>
      </w:r>
      <w:r w:rsidR="00EE384D">
        <w:rPr>
          <w:rStyle w:val="23"/>
          <w:color w:val="000000"/>
        </w:rPr>
        <w:br/>
        <w:t xml:space="preserve">приказом от </w:t>
      </w:r>
      <w:r w:rsidR="008F0133">
        <w:rPr>
          <w:rStyle w:val="23"/>
          <w:color w:val="000000"/>
        </w:rPr>
        <w:t>«____»</w:t>
      </w:r>
      <w:r w:rsidR="00EE384D">
        <w:rPr>
          <w:rStyle w:val="23"/>
          <w:color w:val="000000"/>
        </w:rPr>
        <w:tab/>
        <w:t>г. №</w:t>
      </w:r>
      <w:r w:rsidR="008F0133">
        <w:rPr>
          <w:rStyle w:val="23"/>
          <w:color w:val="000000"/>
        </w:rPr>
        <w:t>___</w:t>
      </w:r>
    </w:p>
    <w:p w:rsidR="00EE384D" w:rsidRDefault="00EE384D" w:rsidP="002D38B5">
      <w:pPr>
        <w:pStyle w:val="24"/>
        <w:ind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штат в количестве единиц</w:t>
      </w:r>
      <w:r w:rsidR="008F0133">
        <w:rPr>
          <w:rStyle w:val="23"/>
          <w:color w:val="000000"/>
        </w:rPr>
        <w:t>______________</w:t>
      </w:r>
    </w:p>
    <w:p w:rsidR="00EE384D" w:rsidRDefault="00EE384D" w:rsidP="002D38B5">
      <w:pPr>
        <w:pStyle w:val="24"/>
        <w:tabs>
          <w:tab w:val="left" w:leader="underscore" w:pos="4138"/>
        </w:tabs>
        <w:ind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Директор</w:t>
      </w:r>
      <w:r w:rsidR="008F0133">
        <w:rPr>
          <w:rStyle w:val="23"/>
          <w:color w:val="000000"/>
        </w:rPr>
        <w:t>__________________________</w:t>
      </w:r>
    </w:p>
    <w:p w:rsidR="00EE384D" w:rsidRDefault="00EE384D" w:rsidP="002D38B5">
      <w:pPr>
        <w:pStyle w:val="24"/>
        <w:ind w:firstLine="0"/>
        <w:jc w:val="both"/>
        <w:rPr>
          <w:rFonts w:ascii="Arial Unicode MS" w:cs="Arial Unicode MS"/>
        </w:rPr>
        <w:sectPr w:rsidR="00EE384D" w:rsidSect="00773A85">
          <w:pgSz w:w="16840" w:h="11900" w:orient="landscape"/>
          <w:pgMar w:top="567" w:right="1676" w:bottom="77" w:left="10273" w:header="0" w:footer="3" w:gutter="0"/>
          <w:cols w:space="720"/>
          <w:noEndnote/>
          <w:docGrid w:linePitch="360"/>
        </w:sectPr>
      </w:pPr>
      <w:r>
        <w:rPr>
          <w:rStyle w:val="23"/>
          <w:color w:val="000000"/>
        </w:rPr>
        <w:t>Ф.И.О.</w:t>
      </w:r>
    </w:p>
    <w:p w:rsidR="00EE384D" w:rsidRDefault="00EE384D" w:rsidP="002D38B5">
      <w:pPr>
        <w:spacing w:before="109" w:after="109" w:line="240" w:lineRule="exact"/>
        <w:jc w:val="both"/>
        <w:rPr>
          <w:color w:val="auto"/>
        </w:rPr>
      </w:pPr>
    </w:p>
    <w:p w:rsidR="00EE384D" w:rsidRDefault="00EE384D" w:rsidP="002D38B5">
      <w:pPr>
        <w:spacing w:line="1" w:lineRule="exact"/>
        <w:jc w:val="both"/>
        <w:rPr>
          <w:color w:val="auto"/>
        </w:rPr>
        <w:sectPr w:rsidR="00EE384D" w:rsidSect="002079F2">
          <w:type w:val="continuous"/>
          <w:pgSz w:w="16840" w:h="11900" w:orient="landscape"/>
          <w:pgMar w:top="787" w:right="0" w:bottom="77" w:left="0" w:header="0" w:footer="3" w:gutter="0"/>
          <w:cols w:space="720"/>
          <w:noEndnote/>
          <w:docGrid w:linePitch="360"/>
        </w:sectPr>
      </w:pPr>
    </w:p>
    <w:p w:rsidR="008F0133" w:rsidRDefault="00EE384D" w:rsidP="002D38B5">
      <w:pPr>
        <w:pStyle w:val="24"/>
        <w:framePr w:w="3845" w:h="312" w:wrap="none" w:vAnchor="text" w:hAnchor="margin" w:x="3486" w:y="21"/>
        <w:ind w:firstLine="0"/>
        <w:jc w:val="both"/>
        <w:rPr>
          <w:rStyle w:val="23"/>
          <w:color w:val="000000"/>
        </w:rPr>
      </w:pPr>
      <w:r>
        <w:rPr>
          <w:rStyle w:val="23"/>
          <w:color w:val="000000"/>
        </w:rPr>
        <w:t xml:space="preserve">ТАРИФИКАЦИОННЫЙ СПИСОК </w:t>
      </w:r>
    </w:p>
    <w:p w:rsidR="00EE384D" w:rsidRDefault="008F0133" w:rsidP="008F0133">
      <w:pPr>
        <w:pStyle w:val="24"/>
        <w:framePr w:w="3845" w:h="312" w:wrap="none" w:vAnchor="text" w:hAnchor="margin" w:x="3486" w:y="21"/>
        <w:ind w:firstLine="0"/>
        <w:jc w:val="center"/>
        <w:rPr>
          <w:rFonts w:ascii="Arial Unicode MS" w:cs="Arial Unicode MS"/>
        </w:rPr>
      </w:pPr>
      <w:r>
        <w:rPr>
          <w:rStyle w:val="23"/>
          <w:color w:val="000000"/>
        </w:rPr>
        <w:t>с «__</w:t>
      </w:r>
      <w:proofErr w:type="gramStart"/>
      <w:r>
        <w:rPr>
          <w:rStyle w:val="23"/>
          <w:color w:val="000000"/>
        </w:rPr>
        <w:t>_»_</w:t>
      </w:r>
      <w:proofErr w:type="gramEnd"/>
      <w:r>
        <w:rPr>
          <w:rStyle w:val="23"/>
          <w:color w:val="000000"/>
        </w:rPr>
        <w:t>_______________20__г.</w:t>
      </w:r>
    </w:p>
    <w:p w:rsidR="00EE384D" w:rsidRDefault="00EE384D" w:rsidP="002D38B5">
      <w:pPr>
        <w:spacing w:line="360" w:lineRule="exact"/>
        <w:jc w:val="both"/>
        <w:rPr>
          <w:color w:val="auto"/>
        </w:rPr>
      </w:pPr>
    </w:p>
    <w:p w:rsidR="00EE384D" w:rsidRDefault="00EE384D" w:rsidP="002D38B5">
      <w:pPr>
        <w:spacing w:line="360" w:lineRule="exact"/>
        <w:jc w:val="both"/>
        <w:rPr>
          <w:color w:val="auto"/>
        </w:rPr>
      </w:pPr>
    </w:p>
    <w:p w:rsidR="008F0133" w:rsidRDefault="008F0133" w:rsidP="008F0133">
      <w:pPr>
        <w:pStyle w:val="a8"/>
        <w:framePr w:w="4276" w:h="307" w:wrap="none" w:vAnchor="text" w:hAnchor="page" w:x="4486" w:y="72"/>
        <w:jc w:val="center"/>
        <w:rPr>
          <w:rStyle w:val="a7"/>
          <w:color w:val="000000"/>
        </w:rPr>
      </w:pPr>
      <w:r>
        <w:rPr>
          <w:rStyle w:val="a7"/>
          <w:color w:val="000000"/>
        </w:rPr>
        <w:t>________________________________</w:t>
      </w:r>
    </w:p>
    <w:p w:rsidR="008F0133" w:rsidRDefault="008F0133" w:rsidP="008F0133">
      <w:pPr>
        <w:pStyle w:val="a8"/>
        <w:framePr w:w="4276" w:h="307" w:wrap="none" w:vAnchor="text" w:hAnchor="page" w:x="4486" w:y="72"/>
        <w:jc w:val="center"/>
        <w:rPr>
          <w:rFonts w:ascii="Arial Unicode MS" w:cs="Arial Unicode MS"/>
        </w:rPr>
      </w:pPr>
      <w:r>
        <w:rPr>
          <w:rStyle w:val="a7"/>
          <w:color w:val="000000"/>
        </w:rPr>
        <w:t>(наименование учреждения)</w:t>
      </w:r>
    </w:p>
    <w:p w:rsidR="00EE384D" w:rsidRDefault="00EE384D" w:rsidP="002D38B5">
      <w:pPr>
        <w:spacing w:line="360" w:lineRule="exact"/>
        <w:jc w:val="both"/>
        <w:rPr>
          <w:color w:val="auto"/>
        </w:rPr>
      </w:pPr>
    </w:p>
    <w:p w:rsidR="008F0133" w:rsidRDefault="008F0133" w:rsidP="002D38B5">
      <w:pPr>
        <w:spacing w:line="360" w:lineRule="exact"/>
        <w:jc w:val="both"/>
        <w:rPr>
          <w:color w:val="auto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811"/>
        <w:gridCol w:w="675"/>
        <w:gridCol w:w="700"/>
        <w:gridCol w:w="1042"/>
        <w:gridCol w:w="805"/>
        <w:gridCol w:w="805"/>
        <w:gridCol w:w="805"/>
        <w:gridCol w:w="805"/>
        <w:gridCol w:w="620"/>
        <w:gridCol w:w="990"/>
        <w:gridCol w:w="805"/>
        <w:gridCol w:w="805"/>
        <w:gridCol w:w="805"/>
        <w:gridCol w:w="805"/>
        <w:gridCol w:w="805"/>
        <w:gridCol w:w="805"/>
        <w:gridCol w:w="806"/>
        <w:gridCol w:w="806"/>
      </w:tblGrid>
      <w:tr w:rsidR="00F114DD" w:rsidRPr="00F114DD" w:rsidTr="00EA76E2">
        <w:trPr>
          <w:cantSplit/>
          <w:trHeight w:val="4204"/>
        </w:trPr>
        <w:tc>
          <w:tcPr>
            <w:tcW w:w="818" w:type="dxa"/>
            <w:textDirection w:val="btLr"/>
          </w:tcPr>
          <w:p w:rsidR="00F114DD" w:rsidRDefault="00F114DD" w:rsidP="00F114DD">
            <w:pPr>
              <w:spacing w:line="360" w:lineRule="exact"/>
              <w:ind w:left="113" w:right="113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№ п/п</w:t>
            </w:r>
          </w:p>
        </w:tc>
        <w:tc>
          <w:tcPr>
            <w:tcW w:w="682" w:type="dxa"/>
            <w:textDirection w:val="btLr"/>
          </w:tcPr>
          <w:p w:rsidR="00F114DD" w:rsidRPr="00F114DD" w:rsidRDefault="00F114DD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F114DD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708" w:type="dxa"/>
            <w:textDirection w:val="btLr"/>
          </w:tcPr>
          <w:p w:rsidR="00F114DD" w:rsidRPr="00F114DD" w:rsidRDefault="00F114DD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F114DD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1064" w:type="dxa"/>
            <w:textDirection w:val="btLr"/>
          </w:tcPr>
          <w:p w:rsidR="00F114DD" w:rsidRPr="00F114DD" w:rsidRDefault="00F114DD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образование, реквизиты документа, подтверждающего образование</w:t>
            </w:r>
          </w:p>
        </w:tc>
        <w:tc>
          <w:tcPr>
            <w:tcW w:w="818" w:type="dxa"/>
            <w:textDirection w:val="btLr"/>
          </w:tcPr>
          <w:p w:rsidR="00F114DD" w:rsidRPr="00F114DD" w:rsidRDefault="00F114DD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Общий стаж</w:t>
            </w:r>
          </w:p>
        </w:tc>
        <w:tc>
          <w:tcPr>
            <w:tcW w:w="818" w:type="dxa"/>
            <w:textDirection w:val="btLr"/>
          </w:tcPr>
          <w:p w:rsidR="00F114DD" w:rsidRPr="00F114DD" w:rsidRDefault="00F114DD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</w:t>
            </w:r>
          </w:p>
        </w:tc>
        <w:tc>
          <w:tcPr>
            <w:tcW w:w="818" w:type="dxa"/>
            <w:textDirection w:val="btLr"/>
          </w:tcPr>
          <w:p w:rsidR="00F114DD" w:rsidRPr="00F114DD" w:rsidRDefault="00F114DD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часов в месяц (основная ставка/совместительство)</w:t>
            </w:r>
          </w:p>
        </w:tc>
        <w:tc>
          <w:tcPr>
            <w:tcW w:w="818" w:type="dxa"/>
            <w:textDirection w:val="btLr"/>
          </w:tcPr>
          <w:p w:rsidR="00F114DD" w:rsidRPr="00F114DD" w:rsidRDefault="00F114DD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Базовый оклад (</w:t>
            </w:r>
            <w:proofErr w:type="spellStart"/>
            <w:r>
              <w:rPr>
                <w:rFonts w:ascii="Times New Roman" w:hAnsi="Times New Roman" w:cs="Times New Roman"/>
              </w:rPr>
              <w:t>руб.мес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26" w:type="dxa"/>
            <w:textDirection w:val="btLr"/>
          </w:tcPr>
          <w:p w:rsidR="00F114DD" w:rsidRPr="00F114DD" w:rsidRDefault="00F114DD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Pr="00F114DD">
              <w:rPr>
                <w:rFonts w:ascii="Times New Roman" w:hAnsi="Times New Roman" w:cs="Times New Roman"/>
              </w:rPr>
              <w:t>оплата за работу в сельской местности)</w:t>
            </w:r>
          </w:p>
        </w:tc>
        <w:tc>
          <w:tcPr>
            <w:tcW w:w="1010" w:type="dxa"/>
            <w:textDirection w:val="btLr"/>
          </w:tcPr>
          <w:p w:rsidR="00F114DD" w:rsidRPr="00F114DD" w:rsidRDefault="00F114DD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F114DD">
              <w:rPr>
                <w:rFonts w:ascii="Times New Roman" w:hAnsi="Times New Roman" w:cs="Times New Roman"/>
              </w:rPr>
              <w:t>Ежемесячная денежная компенсация на обеспечение книгоиздательской продукцией и периодическими издании</w:t>
            </w:r>
          </w:p>
        </w:tc>
        <w:tc>
          <w:tcPr>
            <w:tcW w:w="818" w:type="dxa"/>
            <w:textDirection w:val="btLr"/>
          </w:tcPr>
          <w:p w:rsidR="00F114DD" w:rsidRPr="00EA76E2" w:rsidRDefault="00EA76E2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 w:rsidRPr="00EA76E2">
              <w:rPr>
                <w:rFonts w:ascii="Times New Roman" w:hAnsi="Times New Roman" w:cs="Times New Roman"/>
              </w:rPr>
              <w:t>Оклад с учетом доплаты за работу в сельской местности и обеспечение методической литературой</w:t>
            </w:r>
          </w:p>
        </w:tc>
        <w:tc>
          <w:tcPr>
            <w:tcW w:w="818" w:type="dxa"/>
            <w:textDirection w:val="btLr"/>
          </w:tcPr>
          <w:p w:rsidR="00F114DD" w:rsidRPr="00F114DD" w:rsidRDefault="00EA76E2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Норма часов в месяц (18/20 часов в неделю, 720 часов в год) </w:t>
            </w:r>
          </w:p>
        </w:tc>
        <w:tc>
          <w:tcPr>
            <w:tcW w:w="818" w:type="dxa"/>
            <w:textDirection w:val="btLr"/>
          </w:tcPr>
          <w:p w:rsidR="00F114DD" w:rsidRPr="00F114DD" w:rsidRDefault="00EA76E2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Часовая ставка (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руб.час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818" w:type="dxa"/>
            <w:textDirection w:val="btLr"/>
          </w:tcPr>
          <w:p w:rsidR="00F114DD" w:rsidRPr="00F114DD" w:rsidRDefault="00EA76E2" w:rsidP="00EA76E2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ставка, исходя из отработанного времени, руб./мес.</w:t>
            </w:r>
          </w:p>
        </w:tc>
        <w:tc>
          <w:tcPr>
            <w:tcW w:w="818" w:type="dxa"/>
            <w:textDirection w:val="btLr"/>
          </w:tcPr>
          <w:p w:rsidR="00F114DD" w:rsidRPr="00F114DD" w:rsidRDefault="00EA76E2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Компенсационные выплаты</w:t>
            </w:r>
          </w:p>
        </w:tc>
        <w:tc>
          <w:tcPr>
            <w:tcW w:w="818" w:type="dxa"/>
            <w:textDirection w:val="btLr"/>
          </w:tcPr>
          <w:p w:rsidR="00F114DD" w:rsidRPr="00F114DD" w:rsidRDefault="00EA76E2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Стимулирующие выплаты</w:t>
            </w:r>
          </w:p>
        </w:tc>
        <w:tc>
          <w:tcPr>
            <w:tcW w:w="819" w:type="dxa"/>
            <w:textDirection w:val="btLr"/>
          </w:tcPr>
          <w:p w:rsidR="00F114DD" w:rsidRPr="00F114DD" w:rsidRDefault="00EA76E2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коэффициент и северная надбавка</w:t>
            </w:r>
          </w:p>
        </w:tc>
        <w:tc>
          <w:tcPr>
            <w:tcW w:w="819" w:type="dxa"/>
            <w:textDirection w:val="btLr"/>
          </w:tcPr>
          <w:p w:rsidR="00F114DD" w:rsidRPr="00F114DD" w:rsidRDefault="00EA76E2" w:rsidP="00F114DD">
            <w:pPr>
              <w:pStyle w:val="af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Итого в месяц </w:t>
            </w:r>
          </w:p>
        </w:tc>
      </w:tr>
    </w:tbl>
    <w:p w:rsidR="00EE384D" w:rsidRPr="00F114DD" w:rsidRDefault="00EE384D" w:rsidP="002D38B5">
      <w:pPr>
        <w:spacing w:line="360" w:lineRule="exact"/>
        <w:jc w:val="both"/>
        <w:rPr>
          <w:rFonts w:ascii="Times New Roman" w:hAnsi="Times New Roman" w:cs="Times New Roman"/>
          <w:color w:val="auto"/>
        </w:rPr>
      </w:pPr>
    </w:p>
    <w:p w:rsidR="00EE384D" w:rsidRDefault="00EE384D" w:rsidP="002D38B5">
      <w:pPr>
        <w:spacing w:line="360" w:lineRule="exact"/>
        <w:jc w:val="both"/>
        <w:rPr>
          <w:color w:val="auto"/>
        </w:rPr>
      </w:pPr>
    </w:p>
    <w:p w:rsidR="00EE384D" w:rsidRDefault="00EE384D" w:rsidP="002D38B5">
      <w:pPr>
        <w:spacing w:line="360" w:lineRule="exact"/>
        <w:jc w:val="both"/>
        <w:rPr>
          <w:color w:val="auto"/>
        </w:rPr>
      </w:pPr>
    </w:p>
    <w:p w:rsidR="00EE384D" w:rsidRDefault="00EE384D" w:rsidP="002D38B5">
      <w:pPr>
        <w:spacing w:line="1" w:lineRule="exact"/>
        <w:jc w:val="both"/>
        <w:rPr>
          <w:color w:val="auto"/>
        </w:rPr>
        <w:sectPr w:rsidR="00EE384D" w:rsidSect="002079F2">
          <w:type w:val="continuous"/>
          <w:pgSz w:w="16840" w:h="11900" w:orient="landscape"/>
          <w:pgMar w:top="787" w:right="1249" w:bottom="77" w:left="1081" w:header="0" w:footer="3" w:gutter="0"/>
          <w:cols w:space="720"/>
          <w:noEndnote/>
          <w:docGrid w:linePitch="360"/>
        </w:sectPr>
      </w:pPr>
    </w:p>
    <w:p w:rsidR="00EE384D" w:rsidRPr="00EA76E2" w:rsidRDefault="00EE384D" w:rsidP="00EA76E2">
      <w:pPr>
        <w:sectPr w:rsidR="00EE384D" w:rsidRPr="00EA76E2" w:rsidSect="002079F2">
          <w:type w:val="continuous"/>
          <w:pgSz w:w="16840" w:h="11900" w:orient="landscape"/>
          <w:pgMar w:top="1738" w:right="8219" w:bottom="77" w:left="1873" w:header="0" w:footer="3" w:gutter="0"/>
          <w:cols w:space="720"/>
          <w:noEndnote/>
          <w:docGrid w:linePitch="360"/>
        </w:sectPr>
      </w:pPr>
    </w:p>
    <w:p w:rsidR="00EE384D" w:rsidRPr="00CF083A" w:rsidRDefault="00CF083A" w:rsidP="00CF083A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F083A">
        <w:rPr>
          <w:rFonts w:ascii="Times New Roman" w:hAnsi="Times New Roman" w:cs="Times New Roman"/>
          <w:color w:val="auto"/>
          <w:sz w:val="24"/>
          <w:szCs w:val="24"/>
        </w:rPr>
        <w:lastRenderedPageBreak/>
        <w:t>П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риложение </w:t>
      </w:r>
      <w:r w:rsidRPr="00CF083A">
        <w:rPr>
          <w:rFonts w:ascii="Times New Roman" w:hAnsi="Times New Roman" w:cs="Times New Roman"/>
          <w:color w:val="auto"/>
          <w:sz w:val="24"/>
          <w:szCs w:val="24"/>
        </w:rPr>
        <w:t xml:space="preserve">№ 4 </w:t>
      </w:r>
    </w:p>
    <w:p w:rsidR="00CF083A" w:rsidRDefault="00CF083A" w:rsidP="00CF083A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CF083A">
        <w:rPr>
          <w:rFonts w:ascii="Times New Roman" w:hAnsi="Times New Roman" w:cs="Times New Roman"/>
          <w:color w:val="auto"/>
          <w:sz w:val="24"/>
          <w:szCs w:val="24"/>
        </w:rPr>
        <w:t xml:space="preserve">к примерному положению об оплате труда </w:t>
      </w:r>
    </w:p>
    <w:p w:rsidR="00D40B86" w:rsidRDefault="00CF083A" w:rsidP="00CF083A">
      <w:pPr>
        <w:jc w:val="right"/>
        <w:rPr>
          <w:rFonts w:ascii="Times New Roman" w:hAnsi="Times New Roman" w:cs="Times New Roman"/>
          <w:sz w:val="24"/>
          <w:szCs w:val="24"/>
        </w:rPr>
      </w:pPr>
      <w:r w:rsidRPr="00CF083A">
        <w:rPr>
          <w:rFonts w:ascii="Times New Roman" w:hAnsi="Times New Roman" w:cs="Times New Roman"/>
          <w:color w:val="auto"/>
          <w:sz w:val="24"/>
          <w:szCs w:val="24"/>
        </w:rPr>
        <w:t>работников</w:t>
      </w:r>
      <w:r w:rsidRPr="00CF083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F083A">
        <w:rPr>
          <w:rFonts w:ascii="Times New Roman" w:hAnsi="Times New Roman" w:cs="Times New Roman"/>
          <w:sz w:val="24"/>
          <w:szCs w:val="24"/>
        </w:rPr>
        <w:t>муниципальных  образовательных</w:t>
      </w:r>
      <w:proofErr w:type="gramEnd"/>
    </w:p>
    <w:p w:rsidR="00D40B86" w:rsidRDefault="00CF083A" w:rsidP="00CF083A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F083A">
        <w:rPr>
          <w:rFonts w:ascii="Times New Roman" w:hAnsi="Times New Roman" w:cs="Times New Roman"/>
          <w:sz w:val="24"/>
          <w:szCs w:val="24"/>
        </w:rPr>
        <w:t xml:space="preserve"> учреждений</w:t>
      </w:r>
      <w:r w:rsidRPr="00CF083A">
        <w:rPr>
          <w:rFonts w:ascii="Times New Roman" w:hAnsi="Times New Roman" w:cs="Times New Roman"/>
          <w:bCs/>
          <w:sz w:val="24"/>
          <w:szCs w:val="24"/>
        </w:rPr>
        <w:t xml:space="preserve">, координация и регулирование </w:t>
      </w:r>
    </w:p>
    <w:p w:rsidR="00D40B86" w:rsidRDefault="00CF083A" w:rsidP="00CF083A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CF083A">
        <w:rPr>
          <w:rFonts w:ascii="Times New Roman" w:hAnsi="Times New Roman" w:cs="Times New Roman"/>
          <w:bCs/>
          <w:sz w:val="24"/>
          <w:szCs w:val="24"/>
        </w:rPr>
        <w:t>деятельности которых возложены</w:t>
      </w:r>
    </w:p>
    <w:p w:rsidR="00D40B86" w:rsidRDefault="00CF083A" w:rsidP="00CF083A">
      <w:pPr>
        <w:jc w:val="right"/>
        <w:rPr>
          <w:rFonts w:ascii="Times New Roman" w:hAnsi="Times New Roman" w:cs="Times New Roman"/>
          <w:sz w:val="24"/>
          <w:szCs w:val="24"/>
        </w:rPr>
      </w:pPr>
      <w:r w:rsidRPr="00CF083A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Pr="00CF083A">
        <w:rPr>
          <w:rFonts w:ascii="Times New Roman" w:hAnsi="Times New Roman" w:cs="Times New Roman"/>
          <w:sz w:val="24"/>
          <w:szCs w:val="24"/>
        </w:rPr>
        <w:t xml:space="preserve">Комитет образования администрации </w:t>
      </w:r>
    </w:p>
    <w:p w:rsidR="00CF083A" w:rsidRPr="00CF083A" w:rsidRDefault="00AA54D1" w:rsidP="00CF083A">
      <w:pPr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Шилкинский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</w:p>
    <w:p w:rsidR="00EE384D" w:rsidRDefault="00EE384D" w:rsidP="00CF083A">
      <w:pPr>
        <w:jc w:val="both"/>
        <w:rPr>
          <w:color w:val="auto"/>
        </w:rPr>
      </w:pPr>
    </w:p>
    <w:p w:rsidR="00CF083A" w:rsidRDefault="00CF083A" w:rsidP="00CF083A">
      <w:pPr>
        <w:pStyle w:val="24"/>
        <w:ind w:firstLine="0"/>
        <w:jc w:val="center"/>
      </w:pPr>
    </w:p>
    <w:p w:rsidR="00CF083A" w:rsidRPr="004D25AD" w:rsidRDefault="00CF083A" w:rsidP="00CF083A">
      <w:pPr>
        <w:pStyle w:val="24"/>
        <w:ind w:firstLine="0"/>
        <w:jc w:val="center"/>
        <w:rPr>
          <w:rStyle w:val="23"/>
          <w:b/>
          <w:bCs/>
          <w:color w:val="000000"/>
          <w:sz w:val="28"/>
          <w:szCs w:val="28"/>
        </w:rPr>
      </w:pPr>
      <w:proofErr w:type="gramStart"/>
      <w:r w:rsidRPr="004D25AD">
        <w:rPr>
          <w:rStyle w:val="23"/>
          <w:b/>
          <w:bCs/>
          <w:color w:val="000000"/>
          <w:sz w:val="28"/>
          <w:szCs w:val="28"/>
        </w:rPr>
        <w:t>РАЗМЕРЫ  ДОЛЖНОСТНЫХ</w:t>
      </w:r>
      <w:proofErr w:type="gramEnd"/>
      <w:r w:rsidRPr="004D25AD">
        <w:rPr>
          <w:rStyle w:val="23"/>
          <w:b/>
          <w:bCs/>
          <w:color w:val="000000"/>
          <w:sz w:val="28"/>
          <w:szCs w:val="28"/>
        </w:rPr>
        <w:t xml:space="preserve"> ОКЛАДОВ </w:t>
      </w:r>
    </w:p>
    <w:p w:rsidR="00CF083A" w:rsidRPr="004D25AD" w:rsidRDefault="00CF083A" w:rsidP="00CF083A">
      <w:pPr>
        <w:pStyle w:val="24"/>
        <w:ind w:firstLine="0"/>
        <w:jc w:val="center"/>
        <w:rPr>
          <w:rFonts w:ascii="Arial Unicode MS" w:cs="Arial Unicode MS"/>
          <w:sz w:val="28"/>
          <w:szCs w:val="28"/>
        </w:rPr>
      </w:pPr>
      <w:r w:rsidRPr="004D25AD">
        <w:rPr>
          <w:rStyle w:val="23"/>
          <w:b/>
          <w:bCs/>
          <w:color w:val="000000"/>
          <w:sz w:val="28"/>
          <w:szCs w:val="28"/>
        </w:rPr>
        <w:t>РАБОТНИКОВ СИСТЕМЫ ОБРАЗОВАНИЯ,</w:t>
      </w:r>
      <w:r w:rsidRPr="004D25AD">
        <w:rPr>
          <w:rStyle w:val="23"/>
          <w:b/>
          <w:bCs/>
          <w:color w:val="000000"/>
          <w:sz w:val="28"/>
          <w:szCs w:val="28"/>
        </w:rPr>
        <w:br/>
        <w:t>ЗА ИСКЛЮЧЕНИЕМ РУКОВОДИТЕЛЯ, ЕГО ЗАМЕСТИТЕЛЕЙ</w:t>
      </w:r>
    </w:p>
    <w:p w:rsidR="00CF083A" w:rsidRDefault="00CF083A" w:rsidP="00CF083A">
      <w:pPr>
        <w:pStyle w:val="24"/>
        <w:ind w:firstLine="0"/>
        <w:jc w:val="center"/>
        <w:rPr>
          <w:rStyle w:val="23"/>
          <w:b/>
          <w:bCs/>
          <w:color w:val="000000"/>
          <w:sz w:val="24"/>
          <w:szCs w:val="24"/>
        </w:rPr>
      </w:pPr>
    </w:p>
    <w:p w:rsidR="00CF083A" w:rsidRDefault="00CF083A" w:rsidP="00CF083A">
      <w:pPr>
        <w:pStyle w:val="24"/>
        <w:numPr>
          <w:ilvl w:val="0"/>
          <w:numId w:val="41"/>
        </w:numPr>
        <w:jc w:val="center"/>
        <w:rPr>
          <w:rStyle w:val="23"/>
          <w:b/>
          <w:bCs/>
          <w:color w:val="000000"/>
          <w:sz w:val="24"/>
          <w:szCs w:val="24"/>
        </w:rPr>
      </w:pPr>
      <w:r w:rsidRPr="004D25AD">
        <w:rPr>
          <w:rStyle w:val="23"/>
          <w:b/>
          <w:bCs/>
          <w:color w:val="000000"/>
          <w:sz w:val="24"/>
          <w:szCs w:val="24"/>
        </w:rPr>
        <w:t>Профессиональная квалификационная группа</w:t>
      </w:r>
      <w:r w:rsidRPr="004D25AD">
        <w:rPr>
          <w:rStyle w:val="23"/>
          <w:b/>
          <w:bCs/>
          <w:color w:val="000000"/>
          <w:sz w:val="24"/>
          <w:szCs w:val="24"/>
        </w:rPr>
        <w:br/>
        <w:t>общеотраслевых профессий рабочих</w:t>
      </w:r>
    </w:p>
    <w:p w:rsidR="00CF083A" w:rsidRPr="004D25AD" w:rsidRDefault="00CF083A" w:rsidP="00CF083A">
      <w:pPr>
        <w:pStyle w:val="24"/>
        <w:ind w:left="720" w:firstLine="0"/>
        <w:rPr>
          <w:rFonts w:ascii="Arial Unicode MS" w:cs="Arial Unicode MS"/>
          <w:sz w:val="24"/>
          <w:szCs w:val="24"/>
        </w:rPr>
      </w:pPr>
    </w:p>
    <w:tbl>
      <w:tblPr>
        <w:tblpPr w:leftFromText="180" w:rightFromText="180" w:vertAnchor="text" w:horzAnchor="margin" w:tblpY="1075"/>
        <w:tblW w:w="95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1"/>
        <w:gridCol w:w="6521"/>
        <w:gridCol w:w="1306"/>
      </w:tblGrid>
      <w:tr w:rsidR="00CF083A" w:rsidRPr="005B3AEE" w:rsidTr="00CF083A">
        <w:trPr>
          <w:trHeight w:hRule="exact" w:val="74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83A" w:rsidRPr="005B3AEE" w:rsidRDefault="00CF083A" w:rsidP="00CF083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5B3AEE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83A" w:rsidRPr="005B3AEE" w:rsidRDefault="00CF083A" w:rsidP="00CF083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5B3AEE">
              <w:rPr>
                <w:rStyle w:val="a3"/>
                <w:color w:val="000000"/>
                <w:sz w:val="24"/>
                <w:szCs w:val="24"/>
              </w:rPr>
              <w:t>Профессии, отнесенные к квалификационным уровням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83A" w:rsidRPr="005B3AEE" w:rsidRDefault="00CF083A" w:rsidP="00CF083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5B3AEE">
              <w:rPr>
                <w:rStyle w:val="a3"/>
                <w:color w:val="000000"/>
                <w:sz w:val="24"/>
                <w:szCs w:val="24"/>
              </w:rPr>
              <w:t>Оклад, рублей</w:t>
            </w:r>
          </w:p>
        </w:tc>
      </w:tr>
      <w:tr w:rsidR="00CF083A" w:rsidRPr="005B3AEE" w:rsidTr="00CF083A">
        <w:trPr>
          <w:trHeight w:hRule="exact" w:val="3387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83A" w:rsidRPr="005B3AEE" w:rsidRDefault="00CF083A" w:rsidP="00CF083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5B3AEE">
              <w:rPr>
                <w:rStyle w:val="a3"/>
                <w:color w:val="000000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83A" w:rsidRPr="005B3AEE" w:rsidRDefault="00CF083A" w:rsidP="00CF083A">
            <w:pPr>
              <w:pStyle w:val="a4"/>
              <w:tabs>
                <w:tab w:val="left" w:pos="1114"/>
                <w:tab w:val="left" w:pos="2242"/>
                <w:tab w:val="left" w:pos="5006"/>
              </w:tabs>
              <w:spacing w:line="269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5B3AEE">
              <w:rPr>
                <w:rStyle w:val="a3"/>
                <w:color w:val="000000"/>
                <w:sz w:val="24"/>
                <w:szCs w:val="24"/>
              </w:rPr>
              <w:t xml:space="preserve">Профессии рабочих, по которым предусмотрено присвоение 1, 2 квалификационных разрядов в соответствии с Единым тарифно-квалификационным справочником работ и профессий рабочих </w:t>
            </w:r>
            <w:r w:rsidRPr="005B3AEE">
              <w:rPr>
                <w:rStyle w:val="a3"/>
                <w:color w:val="000000"/>
                <w:sz w:val="24"/>
                <w:szCs w:val="24"/>
                <w:u w:val="single"/>
              </w:rPr>
              <w:t>&lt;*&gt;</w:t>
            </w:r>
            <w:r w:rsidRPr="005B3AEE">
              <w:rPr>
                <w:rStyle w:val="a3"/>
                <w:color w:val="000000"/>
                <w:sz w:val="24"/>
                <w:szCs w:val="24"/>
              </w:rPr>
              <w:t xml:space="preserve">: гардеробщик; дворник; истопник; сторож (вахтер); уборщик служебных помещений; рабочий по комплексному обслуживанию и ремонту зданий; кухонный рабочий; мойщик посуды; машинист по стирке и ремонту спецодежды; курьер; подсобный рабочий; слесарь-сантехник; слесарь-электрик по ремонту электрооборудования; слесарь по ремонту автомобилей; оператор котельных; тракторист; электромонтер по ремонту и обслуживанию электрооборудования.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83A" w:rsidRPr="005B3AEE" w:rsidRDefault="00CF083A" w:rsidP="00CF083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5B3AEE">
              <w:rPr>
                <w:rStyle w:val="a3"/>
                <w:color w:val="000000"/>
                <w:sz w:val="24"/>
                <w:szCs w:val="24"/>
              </w:rPr>
              <w:t>8 412</w:t>
            </w:r>
          </w:p>
        </w:tc>
      </w:tr>
      <w:tr w:rsidR="00CF083A" w:rsidRPr="005B3AEE" w:rsidTr="00CF083A">
        <w:trPr>
          <w:trHeight w:hRule="exact" w:val="1483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83A" w:rsidRPr="005B3AEE" w:rsidRDefault="00CF083A" w:rsidP="00CF083A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CF083A" w:rsidRPr="005B3AEE" w:rsidRDefault="00CF083A" w:rsidP="00CF083A">
            <w:pPr>
              <w:pStyle w:val="a4"/>
              <w:spacing w:line="269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5B3AEE">
              <w:rPr>
                <w:rStyle w:val="a3"/>
                <w:color w:val="000000"/>
                <w:sz w:val="24"/>
                <w:szCs w:val="24"/>
              </w:rPr>
              <w:t xml:space="preserve">Профессии рабочих, по которым предусмотрено присвоение 3 квалификационного разряда в соответствии с Единым тарифно-квалификационным справочником работ и профессий рабочих </w:t>
            </w:r>
            <w:r w:rsidRPr="005B3AEE">
              <w:rPr>
                <w:rStyle w:val="a3"/>
                <w:color w:val="000000"/>
                <w:sz w:val="24"/>
                <w:szCs w:val="24"/>
                <w:u w:val="single"/>
              </w:rPr>
              <w:t>&lt;*&gt;</w:t>
            </w:r>
            <w:r w:rsidRPr="005B3AEE">
              <w:rPr>
                <w:rStyle w:val="a3"/>
                <w:color w:val="000000"/>
                <w:sz w:val="24"/>
                <w:szCs w:val="24"/>
              </w:rPr>
              <w:t>: машинист (кочегар) котельных.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CF083A" w:rsidRPr="005B3AEE" w:rsidRDefault="00CF083A" w:rsidP="00CF083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5B3AEE">
              <w:rPr>
                <w:rStyle w:val="a3"/>
                <w:color w:val="000000"/>
                <w:sz w:val="24"/>
                <w:szCs w:val="24"/>
              </w:rPr>
              <w:t>8 668</w:t>
            </w:r>
          </w:p>
        </w:tc>
      </w:tr>
      <w:tr w:rsidR="00CF083A" w:rsidRPr="005B3AEE" w:rsidTr="00CF083A">
        <w:trPr>
          <w:trHeight w:hRule="exact" w:val="127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083A" w:rsidRPr="005B3AEE" w:rsidRDefault="00CF083A" w:rsidP="00CF083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5B3AEE">
              <w:rPr>
                <w:rStyle w:val="a3"/>
                <w:color w:val="000000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F083A" w:rsidRPr="005B3AEE" w:rsidRDefault="00CF083A" w:rsidP="00CF083A">
            <w:pPr>
              <w:pStyle w:val="a4"/>
              <w:tabs>
                <w:tab w:val="left" w:pos="1334"/>
                <w:tab w:val="left" w:pos="2486"/>
                <w:tab w:val="left" w:pos="3874"/>
                <w:tab w:val="left" w:pos="4411"/>
              </w:tabs>
              <w:spacing w:line="266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5B3AEE">
              <w:rPr>
                <w:rStyle w:val="a3"/>
                <w:color w:val="000000"/>
                <w:sz w:val="24"/>
                <w:szCs w:val="24"/>
              </w:rPr>
              <w:t>Профессии</w:t>
            </w:r>
            <w:r w:rsidRPr="005B3AEE">
              <w:rPr>
                <w:rStyle w:val="a3"/>
                <w:color w:val="000000"/>
                <w:sz w:val="24"/>
                <w:szCs w:val="24"/>
              </w:rPr>
              <w:tab/>
              <w:t>рабочих,</w:t>
            </w:r>
            <w:r w:rsidRPr="005B3AEE">
              <w:rPr>
                <w:rStyle w:val="a3"/>
                <w:color w:val="000000"/>
                <w:sz w:val="24"/>
                <w:szCs w:val="24"/>
              </w:rPr>
              <w:tab/>
              <w:t>отнесенные</w:t>
            </w:r>
            <w:r w:rsidRPr="005B3AEE">
              <w:rPr>
                <w:rStyle w:val="a3"/>
                <w:color w:val="000000"/>
                <w:sz w:val="24"/>
                <w:szCs w:val="24"/>
              </w:rPr>
              <w:tab/>
              <w:t>к</w:t>
            </w:r>
            <w:r w:rsidRPr="005B3AEE">
              <w:rPr>
                <w:rStyle w:val="a3"/>
                <w:color w:val="000000"/>
                <w:sz w:val="24"/>
                <w:szCs w:val="24"/>
              </w:rPr>
              <w:tab/>
              <w:t>первому</w:t>
            </w:r>
          </w:p>
          <w:p w:rsidR="00CF083A" w:rsidRPr="005B3AEE" w:rsidRDefault="00CF083A" w:rsidP="00CF083A">
            <w:pPr>
              <w:pStyle w:val="a4"/>
              <w:spacing w:line="266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5B3AEE">
              <w:rPr>
                <w:rStyle w:val="a3"/>
                <w:color w:val="000000"/>
                <w:sz w:val="24"/>
                <w:szCs w:val="24"/>
              </w:rPr>
              <w:t>квалификационному уровню, при выполнении работ по профессии с производным наименованием "старший" (старший по смене)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083A" w:rsidRPr="005B3AEE" w:rsidRDefault="00CF083A" w:rsidP="00CF083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5B3AEE">
              <w:rPr>
                <w:rStyle w:val="a3"/>
                <w:color w:val="000000"/>
                <w:sz w:val="24"/>
                <w:szCs w:val="24"/>
              </w:rPr>
              <w:t>8 923</w:t>
            </w:r>
          </w:p>
        </w:tc>
      </w:tr>
    </w:tbl>
    <w:p w:rsidR="00CF083A" w:rsidRDefault="00CF083A" w:rsidP="00CF083A">
      <w:pPr>
        <w:pStyle w:val="24"/>
        <w:numPr>
          <w:ilvl w:val="1"/>
          <w:numId w:val="41"/>
        </w:numPr>
        <w:jc w:val="center"/>
        <w:rPr>
          <w:rStyle w:val="23"/>
          <w:b/>
          <w:bCs/>
          <w:color w:val="000000"/>
          <w:sz w:val="24"/>
          <w:szCs w:val="24"/>
        </w:rPr>
      </w:pPr>
      <w:r w:rsidRPr="004D25AD">
        <w:rPr>
          <w:rStyle w:val="23"/>
          <w:b/>
          <w:bCs/>
          <w:color w:val="000000"/>
          <w:sz w:val="24"/>
          <w:szCs w:val="24"/>
        </w:rPr>
        <w:t>Профессиональная квалификационная группа</w:t>
      </w:r>
      <w:r w:rsidRPr="004D25AD">
        <w:rPr>
          <w:rStyle w:val="23"/>
          <w:b/>
          <w:bCs/>
          <w:color w:val="000000"/>
          <w:sz w:val="24"/>
          <w:szCs w:val="24"/>
        </w:rPr>
        <w:br/>
        <w:t>«Общеотраслевые профессии рабочих первого уровня»</w:t>
      </w:r>
    </w:p>
    <w:p w:rsidR="00CF083A" w:rsidRDefault="00CF083A" w:rsidP="002D38B5">
      <w:pPr>
        <w:spacing w:line="1" w:lineRule="exact"/>
        <w:jc w:val="both"/>
        <w:rPr>
          <w:color w:val="auto"/>
        </w:rPr>
        <w:sectPr w:rsidR="00CF083A" w:rsidSect="00CF083A">
          <w:headerReference w:type="even" r:id="rId13"/>
          <w:headerReference w:type="default" r:id="rId14"/>
          <w:pgSz w:w="11900" w:h="16840"/>
          <w:pgMar w:top="1037" w:right="843" w:bottom="1037" w:left="1714" w:header="0" w:footer="3" w:gutter="0"/>
          <w:cols w:space="720"/>
          <w:noEndnote/>
          <w:docGrid w:linePitch="360"/>
        </w:sectPr>
      </w:pPr>
    </w:p>
    <w:p w:rsidR="00EE384D" w:rsidRDefault="00EE384D" w:rsidP="002D38B5">
      <w:pPr>
        <w:pStyle w:val="2"/>
        <w:keepNext/>
        <w:keepLines/>
        <w:framePr w:w="158" w:h="1075" w:wrap="none" w:vAnchor="text" w:hAnchor="margin" w:x="10004" w:y="11065"/>
        <w:spacing w:before="80" w:after="0"/>
        <w:jc w:val="both"/>
        <w:rPr>
          <w:rFonts w:ascii="Arial Unicode MS" w:cs="Arial Unicode MS"/>
          <w:sz w:val="24"/>
          <w:szCs w:val="24"/>
        </w:rPr>
      </w:pPr>
    </w:p>
    <w:p w:rsidR="00EE384D" w:rsidRDefault="00EE384D" w:rsidP="002D38B5">
      <w:pPr>
        <w:pStyle w:val="40"/>
        <w:framePr w:w="158" w:h="1075" w:wrap="none" w:vAnchor="text" w:hAnchor="margin" w:x="10004" w:y="11065"/>
        <w:spacing w:after="180"/>
        <w:jc w:val="both"/>
        <w:rPr>
          <w:rFonts w:ascii="Arial Unicode MS" w:cs="Arial Unicode MS"/>
          <w:sz w:val="24"/>
          <w:szCs w:val="24"/>
        </w:rPr>
      </w:pPr>
    </w:p>
    <w:p w:rsidR="00EE384D" w:rsidRDefault="00EE384D" w:rsidP="002D38B5">
      <w:pPr>
        <w:spacing w:line="360" w:lineRule="exact"/>
        <w:jc w:val="both"/>
        <w:rPr>
          <w:color w:val="auto"/>
        </w:rPr>
      </w:pPr>
    </w:p>
    <w:p w:rsidR="005B3AEE" w:rsidRPr="004D25AD" w:rsidRDefault="005B3AEE" w:rsidP="005B3AEE">
      <w:pPr>
        <w:pStyle w:val="24"/>
        <w:numPr>
          <w:ilvl w:val="0"/>
          <w:numId w:val="27"/>
        </w:numPr>
        <w:tabs>
          <w:tab w:val="left" w:pos="721"/>
        </w:tabs>
        <w:spacing w:after="260"/>
        <w:ind w:firstLine="0"/>
        <w:jc w:val="both"/>
        <w:rPr>
          <w:sz w:val="24"/>
          <w:szCs w:val="24"/>
        </w:rPr>
      </w:pPr>
      <w:r w:rsidRPr="004D25AD">
        <w:rPr>
          <w:rStyle w:val="23"/>
          <w:b/>
          <w:bCs/>
          <w:color w:val="000000"/>
          <w:sz w:val="24"/>
          <w:szCs w:val="24"/>
        </w:rPr>
        <w:t>Профессиональная квалификационная группа</w:t>
      </w:r>
      <w:r w:rsidRPr="004D25AD">
        <w:rPr>
          <w:rStyle w:val="23"/>
          <w:b/>
          <w:bCs/>
          <w:color w:val="000000"/>
          <w:sz w:val="24"/>
          <w:szCs w:val="24"/>
        </w:rPr>
        <w:br/>
        <w:t>«Общеотраслевые профессии рабочих второго уровня»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0"/>
        <w:gridCol w:w="5219"/>
        <w:gridCol w:w="1894"/>
      </w:tblGrid>
      <w:tr w:rsidR="00EE384D" w:rsidRPr="004D25AD" w:rsidTr="004D25AD">
        <w:trPr>
          <w:trHeight w:hRule="exact" w:val="618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E384D" w:rsidRPr="004D25AD" w:rsidRDefault="004D25AD" w:rsidP="00F86551">
            <w:pPr>
              <w:pStyle w:val="a4"/>
              <w:spacing w:line="259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bookmarkStart w:id="67" w:name="bookmark273"/>
            <w:bookmarkEnd w:id="67"/>
            <w:r w:rsidRPr="004D25AD">
              <w:rPr>
                <w:rStyle w:val="a3"/>
                <w:color w:val="000000"/>
                <w:sz w:val="24"/>
                <w:szCs w:val="24"/>
              </w:rPr>
              <w:t>Квалификацион</w:t>
            </w:r>
            <w:r w:rsidR="00EE384D" w:rsidRPr="004D25AD">
              <w:rPr>
                <w:rStyle w:val="a3"/>
                <w:color w:val="000000"/>
                <w:sz w:val="24"/>
                <w:szCs w:val="24"/>
              </w:rPr>
              <w:t>ный уровень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4D25AD" w:rsidRDefault="00EE384D" w:rsidP="004D25AD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Профессии, отнесенные к квалификационным уровням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86551" w:rsidRPr="004D25AD" w:rsidRDefault="00F86551" w:rsidP="00F86551">
            <w:pPr>
              <w:pStyle w:val="a4"/>
              <w:ind w:firstLine="0"/>
              <w:jc w:val="center"/>
              <w:rPr>
                <w:rStyle w:val="a3"/>
                <w:color w:val="000000"/>
                <w:sz w:val="24"/>
                <w:szCs w:val="24"/>
              </w:rPr>
            </w:pPr>
          </w:p>
          <w:p w:rsidR="00EE384D" w:rsidRPr="004D25AD" w:rsidRDefault="00EE384D" w:rsidP="00F86551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Оклад, рублей</w:t>
            </w:r>
          </w:p>
        </w:tc>
      </w:tr>
      <w:tr w:rsidR="005B3AEE" w:rsidRPr="004D25AD" w:rsidTr="004D25AD">
        <w:trPr>
          <w:trHeight w:val="1502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B3AEE" w:rsidRPr="004D25AD" w:rsidRDefault="005B3AEE" w:rsidP="004D25AD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5B3AEE" w:rsidRPr="004D25AD" w:rsidRDefault="005B3AEE" w:rsidP="005B3AEE">
            <w:pPr>
              <w:pStyle w:val="a4"/>
              <w:spacing w:line="269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 xml:space="preserve">Профессии рабочих, по которым предусмотрено присвоение 5 квалификационного разряда в соответствии с Единым </w:t>
            </w:r>
            <w:proofErr w:type="spellStart"/>
            <w:r w:rsidRPr="004D25AD">
              <w:rPr>
                <w:rStyle w:val="a3"/>
                <w:color w:val="000000"/>
                <w:sz w:val="24"/>
                <w:szCs w:val="24"/>
              </w:rPr>
              <w:t>гарифно</w:t>
            </w:r>
            <w:proofErr w:type="spellEnd"/>
            <w:r w:rsidRPr="004D25AD">
              <w:rPr>
                <w:rStyle w:val="a3"/>
                <w:color w:val="000000"/>
                <w:sz w:val="24"/>
                <w:szCs w:val="24"/>
              </w:rPr>
              <w:t>-квалификационным справочником работ и профессий рабочих &lt;*&gt;:</w:t>
            </w:r>
          </w:p>
          <w:p w:rsidR="005B3AEE" w:rsidRPr="004D25AD" w:rsidRDefault="005B3AEE" w:rsidP="005B3AEE">
            <w:pPr>
              <w:pStyle w:val="a4"/>
              <w:spacing w:line="269" w:lineRule="auto"/>
              <w:ind w:hanging="26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водитель автомобиля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B3AEE" w:rsidRPr="004D25AD" w:rsidRDefault="005B3AEE" w:rsidP="004D25AD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9 689</w:t>
            </w:r>
          </w:p>
        </w:tc>
      </w:tr>
      <w:tr w:rsidR="004D25AD" w:rsidRPr="004D25AD" w:rsidTr="004D25AD">
        <w:trPr>
          <w:trHeight w:val="1126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25AD" w:rsidRPr="004D25AD" w:rsidRDefault="004D25AD" w:rsidP="004D25AD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2 квалификационный уровень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25AD" w:rsidRPr="004D25AD" w:rsidRDefault="004D25AD" w:rsidP="004D25AD">
            <w:pPr>
              <w:pStyle w:val="a4"/>
              <w:spacing w:line="266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Профессии рабочих, по которым предусмотрено присвоение 7 квалификационного разряда в соответствии с Единым тарифно-квалификационным справочником работ и профессий рабочих &lt;*&gt;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25AD" w:rsidRPr="004D25AD" w:rsidRDefault="004D25AD" w:rsidP="004D25AD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 xml:space="preserve">10 </w:t>
            </w:r>
            <w:r w:rsidRPr="004D25AD">
              <w:rPr>
                <w:rStyle w:val="a3"/>
                <w:color w:val="000000"/>
                <w:sz w:val="24"/>
                <w:szCs w:val="24"/>
                <w:lang w:val="en-US" w:eastAsia="en-US"/>
              </w:rPr>
              <w:t>I9S</w:t>
            </w:r>
          </w:p>
        </w:tc>
      </w:tr>
      <w:tr w:rsidR="00EE384D" w:rsidRPr="004D25AD" w:rsidTr="004D25AD">
        <w:trPr>
          <w:trHeight w:hRule="exact" w:val="1796"/>
          <w:jc w:val="center"/>
        </w:trPr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4D25AD" w:rsidRDefault="00EE384D" w:rsidP="004D25AD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3 квалификационный уровень</w:t>
            </w:r>
          </w:p>
        </w:tc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4D25AD" w:rsidRDefault="00EE384D" w:rsidP="004D25AD">
            <w:pPr>
              <w:pStyle w:val="a4"/>
              <w:spacing w:line="271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Профессии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 &lt;*&gt;</w:t>
            </w:r>
          </w:p>
        </w:tc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4D25AD" w:rsidRDefault="00EE384D" w:rsidP="00F86551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10 452</w:t>
            </w:r>
          </w:p>
        </w:tc>
      </w:tr>
    </w:tbl>
    <w:p w:rsidR="00EE384D" w:rsidRDefault="00EE384D" w:rsidP="002D38B5">
      <w:pPr>
        <w:spacing w:after="639" w:line="1" w:lineRule="exact"/>
        <w:jc w:val="both"/>
        <w:rPr>
          <w:color w:val="auto"/>
        </w:rPr>
      </w:pPr>
    </w:p>
    <w:p w:rsidR="00EE384D" w:rsidRDefault="00EE384D" w:rsidP="002D38B5">
      <w:pPr>
        <w:pStyle w:val="24"/>
        <w:spacing w:after="100"/>
        <w:ind w:firstLine="38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&lt;*&gt; При присвоении другого квалификационного разряда в соответствии с Единым тарифно-квалификационным справочником работ и профессий рабочих, предполагающего переход профессии в следующий квалификационный уровень, оклад устанавливается в соответствии с новым квалификационным уровнем.</w:t>
      </w:r>
    </w:p>
    <w:p w:rsidR="00EE384D" w:rsidRPr="004D25AD" w:rsidRDefault="00EE384D" w:rsidP="002D38B5">
      <w:pPr>
        <w:pStyle w:val="24"/>
        <w:numPr>
          <w:ilvl w:val="0"/>
          <w:numId w:val="28"/>
        </w:numPr>
        <w:tabs>
          <w:tab w:val="left" w:pos="329"/>
        </w:tabs>
        <w:spacing w:after="260" w:line="233" w:lineRule="auto"/>
        <w:ind w:firstLine="0"/>
        <w:jc w:val="both"/>
        <w:rPr>
          <w:sz w:val="24"/>
          <w:szCs w:val="24"/>
        </w:rPr>
      </w:pPr>
      <w:bookmarkStart w:id="68" w:name="bookmark274"/>
      <w:bookmarkEnd w:id="68"/>
      <w:r w:rsidRPr="004D25AD">
        <w:rPr>
          <w:rStyle w:val="23"/>
          <w:b/>
          <w:bCs/>
          <w:color w:val="000000"/>
          <w:sz w:val="24"/>
          <w:szCs w:val="24"/>
        </w:rPr>
        <w:t>Профессиональные квалификационные группы общеотраслевых</w:t>
      </w:r>
      <w:r w:rsidRPr="004D25AD">
        <w:rPr>
          <w:rStyle w:val="23"/>
          <w:b/>
          <w:bCs/>
          <w:color w:val="000000"/>
          <w:sz w:val="24"/>
          <w:szCs w:val="24"/>
        </w:rPr>
        <w:br/>
        <w:t>должностей руководителей, специалистов и служащих</w:t>
      </w:r>
    </w:p>
    <w:p w:rsidR="00EE384D" w:rsidRPr="004D25AD" w:rsidRDefault="00EE384D" w:rsidP="002D38B5">
      <w:pPr>
        <w:pStyle w:val="24"/>
        <w:numPr>
          <w:ilvl w:val="1"/>
          <w:numId w:val="28"/>
        </w:numPr>
        <w:tabs>
          <w:tab w:val="left" w:pos="871"/>
        </w:tabs>
        <w:spacing w:after="260"/>
        <w:ind w:firstLine="0"/>
        <w:jc w:val="both"/>
        <w:rPr>
          <w:sz w:val="24"/>
          <w:szCs w:val="24"/>
        </w:rPr>
      </w:pPr>
      <w:bookmarkStart w:id="69" w:name="bookmark275"/>
      <w:bookmarkEnd w:id="69"/>
      <w:r w:rsidRPr="004D25AD">
        <w:rPr>
          <w:rStyle w:val="23"/>
          <w:b/>
          <w:bCs/>
          <w:color w:val="000000"/>
          <w:sz w:val="24"/>
          <w:szCs w:val="24"/>
        </w:rPr>
        <w:t>Профессиональная квалификационная группа</w:t>
      </w:r>
      <w:r w:rsidRPr="004D25AD">
        <w:rPr>
          <w:rStyle w:val="23"/>
          <w:b/>
          <w:bCs/>
          <w:color w:val="000000"/>
          <w:sz w:val="24"/>
          <w:szCs w:val="24"/>
        </w:rPr>
        <w:br/>
        <w:t>«Общеотраслевые должности служащих первого уровня»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77"/>
        <w:gridCol w:w="27"/>
        <w:gridCol w:w="5251"/>
        <w:gridCol w:w="2419"/>
      </w:tblGrid>
      <w:tr w:rsidR="00EE384D" w:rsidRPr="004D25AD" w:rsidTr="004D25AD">
        <w:trPr>
          <w:trHeight w:hRule="exact" w:val="599"/>
          <w:jc w:val="center"/>
        </w:trPr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E384D" w:rsidRPr="004D25AD" w:rsidRDefault="00EE384D" w:rsidP="00F86551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27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4D25AD" w:rsidRDefault="00EE384D" w:rsidP="00F86551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Pr="004D25AD" w:rsidRDefault="00EE384D" w:rsidP="00F86551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Должностной оклад, рублей</w:t>
            </w:r>
          </w:p>
        </w:tc>
      </w:tr>
      <w:tr w:rsidR="00EE384D" w:rsidRPr="004D25AD" w:rsidTr="004D25AD">
        <w:trPr>
          <w:trHeight w:hRule="exact" w:val="956"/>
          <w:jc w:val="center"/>
        </w:trPr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4D25AD" w:rsidRDefault="00EE384D" w:rsidP="002079F2">
            <w:pPr>
              <w:pStyle w:val="a4"/>
              <w:spacing w:after="40"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1</w:t>
            </w:r>
          </w:p>
          <w:p w:rsidR="00EE384D" w:rsidRPr="004D25AD" w:rsidRDefault="00EE384D" w:rsidP="002079F2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4D25AD" w:rsidRDefault="00EE384D" w:rsidP="004D25AD">
            <w:pPr>
              <w:pStyle w:val="a4"/>
              <w:spacing w:line="266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делопроизводитель; секретарь; специалист по охране труда, агент по закупкам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Pr="004D25AD" w:rsidRDefault="00F86551" w:rsidP="002079F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11</w:t>
            </w:r>
            <w:r w:rsidR="00EE384D" w:rsidRPr="004D25AD">
              <w:rPr>
                <w:rStyle w:val="a3"/>
                <w:color w:val="000000"/>
                <w:sz w:val="24"/>
                <w:szCs w:val="24"/>
              </w:rPr>
              <w:t xml:space="preserve"> 322</w:t>
            </w:r>
          </w:p>
        </w:tc>
      </w:tr>
      <w:tr w:rsidR="00EE384D" w:rsidRPr="004D25AD" w:rsidTr="003D4D9F">
        <w:trPr>
          <w:trHeight w:hRule="exact" w:val="1226"/>
          <w:jc w:val="center"/>
        </w:trPr>
        <w:tc>
          <w:tcPr>
            <w:tcW w:w="1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4D25AD" w:rsidRDefault="00EE384D" w:rsidP="004D25AD">
            <w:pPr>
              <w:pStyle w:val="a4"/>
              <w:spacing w:line="26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2</w:t>
            </w:r>
          </w:p>
          <w:p w:rsidR="00EE384D" w:rsidRPr="004D25AD" w:rsidRDefault="00EE384D" w:rsidP="004D25AD">
            <w:pPr>
              <w:pStyle w:val="a4"/>
              <w:spacing w:line="26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4D25AD" w:rsidRDefault="00EE384D" w:rsidP="004D25AD">
            <w:pPr>
              <w:pStyle w:val="a4"/>
              <w:spacing w:line="269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Должности служащих первого квалификационного уровня, по которым устанавливается производное должностное наименование "старший"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4D25AD" w:rsidRDefault="002079F2" w:rsidP="002079F2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4D25AD">
              <w:rPr>
                <w:rStyle w:val="a3"/>
                <w:color w:val="000000"/>
                <w:sz w:val="24"/>
                <w:szCs w:val="24"/>
              </w:rPr>
              <w:t>11</w:t>
            </w:r>
            <w:r w:rsidR="00EE384D" w:rsidRPr="004D25AD">
              <w:rPr>
                <w:rStyle w:val="a3"/>
                <w:color w:val="000000"/>
                <w:sz w:val="24"/>
                <w:szCs w:val="24"/>
              </w:rPr>
              <w:t xml:space="preserve"> 616</w:t>
            </w:r>
          </w:p>
        </w:tc>
      </w:tr>
    </w:tbl>
    <w:p w:rsidR="00EE384D" w:rsidRDefault="00EE384D" w:rsidP="002D38B5">
      <w:pPr>
        <w:spacing w:after="259" w:line="1" w:lineRule="exact"/>
        <w:jc w:val="both"/>
        <w:rPr>
          <w:color w:val="auto"/>
        </w:rPr>
      </w:pPr>
    </w:p>
    <w:p w:rsidR="00D40B86" w:rsidRPr="00D40B86" w:rsidRDefault="00D40B86" w:rsidP="00D40B86">
      <w:pPr>
        <w:pStyle w:val="24"/>
        <w:tabs>
          <w:tab w:val="left" w:pos="866"/>
        </w:tabs>
        <w:spacing w:after="260"/>
        <w:ind w:firstLine="0"/>
        <w:jc w:val="both"/>
        <w:rPr>
          <w:rStyle w:val="23"/>
          <w:sz w:val="24"/>
          <w:szCs w:val="24"/>
        </w:rPr>
      </w:pPr>
      <w:bookmarkStart w:id="70" w:name="bookmark276"/>
      <w:bookmarkEnd w:id="70"/>
    </w:p>
    <w:p w:rsidR="00D40B86" w:rsidRPr="00D40B86" w:rsidRDefault="00D40B86" w:rsidP="00D40B86">
      <w:pPr>
        <w:pStyle w:val="24"/>
        <w:tabs>
          <w:tab w:val="left" w:pos="866"/>
        </w:tabs>
        <w:spacing w:after="260"/>
        <w:ind w:firstLine="0"/>
        <w:jc w:val="both"/>
        <w:rPr>
          <w:rStyle w:val="23"/>
          <w:sz w:val="24"/>
          <w:szCs w:val="24"/>
        </w:rPr>
      </w:pPr>
    </w:p>
    <w:p w:rsidR="00EE384D" w:rsidRPr="009A356A" w:rsidRDefault="00EE384D" w:rsidP="002D38B5">
      <w:pPr>
        <w:pStyle w:val="24"/>
        <w:numPr>
          <w:ilvl w:val="1"/>
          <w:numId w:val="28"/>
        </w:numPr>
        <w:tabs>
          <w:tab w:val="left" w:pos="866"/>
        </w:tabs>
        <w:spacing w:after="260"/>
        <w:ind w:firstLine="0"/>
        <w:jc w:val="both"/>
        <w:rPr>
          <w:rStyle w:val="23"/>
          <w:sz w:val="24"/>
          <w:szCs w:val="24"/>
        </w:rPr>
      </w:pPr>
      <w:r w:rsidRPr="004D25AD">
        <w:rPr>
          <w:rStyle w:val="23"/>
          <w:b/>
          <w:bCs/>
          <w:color w:val="000000"/>
          <w:sz w:val="24"/>
          <w:szCs w:val="24"/>
        </w:rPr>
        <w:lastRenderedPageBreak/>
        <w:t>Профессиональная квалификационная группа</w:t>
      </w:r>
      <w:r w:rsidRPr="004D25AD">
        <w:rPr>
          <w:rStyle w:val="23"/>
          <w:b/>
          <w:bCs/>
          <w:color w:val="000000"/>
          <w:sz w:val="24"/>
          <w:szCs w:val="24"/>
        </w:rPr>
        <w:br/>
        <w:t>«Общеотраслевые должности служащих второго уровня»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51"/>
        <w:gridCol w:w="5812"/>
        <w:gridCol w:w="1531"/>
      </w:tblGrid>
      <w:tr w:rsidR="00EE384D" w:rsidTr="00D40B86">
        <w:trPr>
          <w:trHeight w:hRule="exact" w:val="76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9A356A" w:rsidRDefault="00EE384D" w:rsidP="00D40B86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9A356A">
              <w:rPr>
                <w:rStyle w:val="a3"/>
                <w:color w:val="000000"/>
                <w:sz w:val="24"/>
                <w:szCs w:val="24"/>
              </w:rPr>
              <w:t xml:space="preserve">Квалификационный </w:t>
            </w:r>
            <w:r w:rsidRPr="009A356A">
              <w:rPr>
                <w:rStyle w:val="a3"/>
                <w:color w:val="000000"/>
                <w:sz w:val="24"/>
                <w:szCs w:val="24"/>
                <w:u w:val="single"/>
              </w:rPr>
              <w:t>уровень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9A356A" w:rsidRDefault="00EE384D" w:rsidP="00D40B86">
            <w:pPr>
              <w:pStyle w:val="a4"/>
              <w:ind w:firstLine="20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9A356A">
              <w:rPr>
                <w:rStyle w:val="a3"/>
                <w:color w:val="000000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Pr="009A356A" w:rsidRDefault="00EE384D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9A356A">
              <w:rPr>
                <w:rStyle w:val="a3"/>
                <w:color w:val="000000"/>
                <w:sz w:val="24"/>
                <w:szCs w:val="24"/>
              </w:rPr>
              <w:t>Должностной оклад, рублей</w:t>
            </w:r>
          </w:p>
        </w:tc>
      </w:tr>
      <w:tr w:rsidR="00EE384D" w:rsidTr="00D40B86">
        <w:trPr>
          <w:trHeight w:hRule="exact" w:val="982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40B86" w:rsidRDefault="00EE384D" w:rsidP="00D40B86">
            <w:pPr>
              <w:pStyle w:val="a4"/>
              <w:spacing w:line="266" w:lineRule="auto"/>
              <w:ind w:firstLine="0"/>
              <w:jc w:val="center"/>
              <w:rPr>
                <w:rStyle w:val="a3"/>
                <w:color w:val="000000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</w:t>
            </w:r>
          </w:p>
          <w:p w:rsidR="00EE384D" w:rsidRPr="00D40B86" w:rsidRDefault="00EE384D" w:rsidP="00D40B86">
            <w:pPr>
              <w:pStyle w:val="a4"/>
              <w:spacing w:line="26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40B86" w:rsidRPr="00D40B86" w:rsidRDefault="00EE384D" w:rsidP="00D40B86">
            <w:pPr>
              <w:pStyle w:val="a4"/>
              <w:spacing w:line="269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Администратор;</w:t>
            </w:r>
            <w:r w:rsidR="00352433">
              <w:rPr>
                <w:rStyle w:val="a3"/>
                <w:color w:val="000000"/>
                <w:sz w:val="24"/>
                <w:szCs w:val="24"/>
              </w:rPr>
              <w:t xml:space="preserve"> диспетчер,</w:t>
            </w:r>
            <w:r w:rsidRPr="00D40B86">
              <w:rPr>
                <w:rStyle w:val="a3"/>
                <w:color w:val="000000"/>
                <w:sz w:val="24"/>
                <w:szCs w:val="24"/>
              </w:rPr>
              <w:t xml:space="preserve"> инспектор по кадрам; </w:t>
            </w:r>
            <w:r w:rsidR="00352433">
              <w:rPr>
                <w:rStyle w:val="a3"/>
                <w:color w:val="000000"/>
                <w:sz w:val="24"/>
                <w:szCs w:val="24"/>
              </w:rPr>
              <w:t xml:space="preserve">лаборант; секретарь руководителя; техник-программист; </w:t>
            </w:r>
            <w:r w:rsidRPr="00D40B86">
              <w:rPr>
                <w:rStyle w:val="a3"/>
                <w:color w:val="000000"/>
                <w:sz w:val="24"/>
                <w:szCs w:val="24"/>
              </w:rPr>
              <w:t xml:space="preserve">специалист по работе с </w:t>
            </w:r>
            <w:r w:rsidR="007E607A" w:rsidRPr="00D40B86">
              <w:rPr>
                <w:rStyle w:val="a3"/>
                <w:color w:val="000000"/>
                <w:sz w:val="24"/>
                <w:szCs w:val="24"/>
              </w:rPr>
              <w:t xml:space="preserve">молодежью; </w:t>
            </w:r>
          </w:p>
          <w:p w:rsidR="00EE384D" w:rsidRPr="00D40B86" w:rsidRDefault="00EE384D" w:rsidP="00D40B86">
            <w:pPr>
              <w:pStyle w:val="a4"/>
              <w:spacing w:line="269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D40B86" w:rsidRDefault="002079F2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11</w:t>
            </w:r>
            <w:r w:rsidR="00EE384D" w:rsidRPr="00D40B86">
              <w:rPr>
                <w:rStyle w:val="a3"/>
                <w:color w:val="000000"/>
                <w:sz w:val="24"/>
                <w:szCs w:val="24"/>
              </w:rPr>
              <w:t xml:space="preserve"> 911</w:t>
            </w:r>
          </w:p>
        </w:tc>
      </w:tr>
      <w:tr w:rsidR="00EE384D" w:rsidTr="00D40B86">
        <w:trPr>
          <w:trHeight w:hRule="exact" w:val="2130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D40B86" w:rsidRDefault="00EE384D" w:rsidP="00D40B86">
            <w:pPr>
              <w:pStyle w:val="a4"/>
              <w:spacing w:line="26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2</w:t>
            </w:r>
          </w:p>
          <w:p w:rsidR="00EE384D" w:rsidRPr="00D40B86" w:rsidRDefault="00EE384D" w:rsidP="00D40B86">
            <w:pPr>
              <w:pStyle w:val="a4"/>
              <w:spacing w:line="26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D40B86" w:rsidRDefault="00D40B86" w:rsidP="00D40B86">
            <w:pPr>
              <w:pStyle w:val="a4"/>
              <w:spacing w:line="269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З</w:t>
            </w:r>
            <w:r w:rsidR="002079F2" w:rsidRPr="00D40B86">
              <w:rPr>
                <w:rStyle w:val="a3"/>
                <w:color w:val="000000"/>
                <w:sz w:val="24"/>
                <w:szCs w:val="24"/>
              </w:rPr>
              <w:t>аведу</w:t>
            </w:r>
            <w:r w:rsidR="00EE384D" w:rsidRPr="00D40B86">
              <w:rPr>
                <w:rStyle w:val="a3"/>
                <w:color w:val="000000"/>
                <w:sz w:val="24"/>
                <w:szCs w:val="24"/>
              </w:rPr>
              <w:t>ющий хозяйством.</w:t>
            </w:r>
          </w:p>
          <w:p w:rsidR="00EE384D" w:rsidRPr="00D40B86" w:rsidRDefault="00EE384D" w:rsidP="00D40B86">
            <w:pPr>
              <w:pStyle w:val="a4"/>
              <w:spacing w:line="269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Должности служащих первого квалификационного уровня, по которым устанавливается производное должностное наименование "старший".</w:t>
            </w:r>
          </w:p>
          <w:p w:rsidR="00EE384D" w:rsidRPr="00D40B86" w:rsidRDefault="00EE384D" w:rsidP="00D40B86">
            <w:pPr>
              <w:pStyle w:val="a4"/>
              <w:spacing w:line="269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 xml:space="preserve">Должности служащих первого квалификационного уровня, по которым устанавливается 11 </w:t>
            </w:r>
            <w:proofErr w:type="spellStart"/>
            <w:r w:rsidRPr="00D40B86">
              <w:rPr>
                <w:rStyle w:val="a3"/>
                <w:color w:val="000000"/>
                <w:sz w:val="24"/>
                <w:szCs w:val="24"/>
              </w:rPr>
              <w:t>внутридолжностная</w:t>
            </w:r>
            <w:proofErr w:type="spellEnd"/>
            <w:r w:rsidRPr="00D40B86">
              <w:rPr>
                <w:rStyle w:val="a3"/>
                <w:color w:val="000000"/>
                <w:sz w:val="24"/>
                <w:szCs w:val="24"/>
              </w:rPr>
              <w:t xml:space="preserve"> категория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D40B86" w:rsidRDefault="00EE384D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12 205</w:t>
            </w:r>
          </w:p>
        </w:tc>
      </w:tr>
      <w:tr w:rsidR="00EE384D" w:rsidRPr="002079F2" w:rsidTr="00D40B86">
        <w:trPr>
          <w:trHeight w:hRule="exact" w:val="1282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D40B86" w:rsidRDefault="00EE384D" w:rsidP="00D40B86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3</w:t>
            </w:r>
          </w:p>
          <w:p w:rsidR="00EE384D" w:rsidRPr="00D40B86" w:rsidRDefault="00EE384D" w:rsidP="00D40B86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40B86" w:rsidRDefault="00D40B86" w:rsidP="00D40B86">
            <w:pPr>
              <w:pStyle w:val="a4"/>
              <w:spacing w:line="271" w:lineRule="auto"/>
              <w:ind w:firstLine="0"/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Заведующий столовой</w:t>
            </w:r>
          </w:p>
          <w:p w:rsidR="00EE384D" w:rsidRPr="00D40B86" w:rsidRDefault="00EE384D" w:rsidP="00D40B86">
            <w:pPr>
              <w:pStyle w:val="a4"/>
              <w:spacing w:line="271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Должности служащих первого квалификационного уро</w:t>
            </w:r>
            <w:r w:rsidR="002079F2" w:rsidRPr="00D40B86">
              <w:rPr>
                <w:rStyle w:val="a3"/>
                <w:color w:val="000000"/>
                <w:sz w:val="24"/>
                <w:szCs w:val="24"/>
              </w:rPr>
              <w:t xml:space="preserve">вня, по которым устанавливается </w:t>
            </w:r>
            <w:r w:rsidR="007E607A" w:rsidRPr="00D40B86">
              <w:rPr>
                <w:rStyle w:val="a3"/>
                <w:color w:val="000000"/>
                <w:sz w:val="24"/>
                <w:szCs w:val="24"/>
                <w:lang w:val="en-US"/>
              </w:rPr>
              <w:t>I</w:t>
            </w:r>
            <w:r w:rsidR="00352433">
              <w:rPr>
                <w:rStyle w:val="a3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40B86">
              <w:rPr>
                <w:rStyle w:val="a3"/>
                <w:color w:val="000000"/>
                <w:sz w:val="24"/>
                <w:szCs w:val="24"/>
              </w:rPr>
              <w:t>внутридолжностная</w:t>
            </w:r>
            <w:proofErr w:type="spellEnd"/>
            <w:r w:rsidRPr="00D40B86">
              <w:rPr>
                <w:rStyle w:val="a3"/>
                <w:color w:val="000000"/>
                <w:sz w:val="24"/>
                <w:szCs w:val="24"/>
              </w:rPr>
              <w:t xml:space="preserve"> категория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D40B86" w:rsidRDefault="00EE384D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12 792</w:t>
            </w:r>
          </w:p>
        </w:tc>
      </w:tr>
      <w:tr w:rsidR="00EE384D" w:rsidRPr="002079F2" w:rsidTr="00D40B86">
        <w:trPr>
          <w:trHeight w:hRule="exact" w:val="988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D40B86" w:rsidRDefault="00EE384D" w:rsidP="00D40B86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4</w:t>
            </w:r>
          </w:p>
          <w:p w:rsidR="00EE384D" w:rsidRPr="00D40B86" w:rsidRDefault="00EE384D" w:rsidP="00D40B86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D40B86" w:rsidRDefault="00EE384D" w:rsidP="00D40B86">
            <w:pPr>
              <w:pStyle w:val="a4"/>
              <w:spacing w:line="271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D40B86" w:rsidRDefault="00EE384D" w:rsidP="00D40B86">
            <w:pPr>
              <w:pStyle w:val="a4"/>
              <w:ind w:firstLine="0"/>
              <w:jc w:val="center"/>
              <w:rPr>
                <w:rStyle w:val="a3"/>
                <w:color w:val="000000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13</w:t>
            </w:r>
            <w:r w:rsidR="007E607A" w:rsidRPr="00D40B86">
              <w:rPr>
                <w:rStyle w:val="a3"/>
                <w:color w:val="000000"/>
                <w:sz w:val="24"/>
                <w:szCs w:val="24"/>
              </w:rPr>
              <w:t> </w:t>
            </w:r>
            <w:r w:rsidRPr="00D40B86">
              <w:rPr>
                <w:rStyle w:val="a3"/>
                <w:color w:val="000000"/>
                <w:sz w:val="24"/>
                <w:szCs w:val="24"/>
              </w:rPr>
              <w:t>378</w:t>
            </w:r>
          </w:p>
          <w:p w:rsidR="002079F2" w:rsidRPr="00D40B86" w:rsidRDefault="002079F2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  <w:p w:rsidR="007E607A" w:rsidRPr="00D40B86" w:rsidRDefault="007E607A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  <w:p w:rsidR="007E607A" w:rsidRPr="00D40B86" w:rsidRDefault="007E607A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  <w:p w:rsidR="007E607A" w:rsidRPr="00D40B86" w:rsidRDefault="007E607A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  <w:p w:rsidR="007E607A" w:rsidRPr="00D40B86" w:rsidRDefault="007E607A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  <w:p w:rsidR="007E607A" w:rsidRPr="00D40B86" w:rsidRDefault="007E607A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  <w:p w:rsidR="007E607A" w:rsidRPr="00D40B86" w:rsidRDefault="007E607A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  <w:p w:rsidR="007E607A" w:rsidRPr="00D40B86" w:rsidRDefault="007E607A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</w:p>
        </w:tc>
      </w:tr>
      <w:tr w:rsidR="002667BD" w:rsidTr="00352433">
        <w:trPr>
          <w:trHeight w:hRule="exact" w:val="859"/>
          <w:jc w:val="center"/>
        </w:trPr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67BD" w:rsidRPr="00D40B86" w:rsidRDefault="002667BD" w:rsidP="00D40B86">
            <w:pPr>
              <w:pStyle w:val="a4"/>
              <w:spacing w:line="271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bookmarkStart w:id="71" w:name="bookmark277"/>
            <w:bookmarkEnd w:id="71"/>
            <w:r w:rsidRPr="00D40B86">
              <w:rPr>
                <w:rStyle w:val="a3"/>
                <w:color w:val="000000"/>
                <w:sz w:val="24"/>
                <w:szCs w:val="24"/>
              </w:rPr>
              <w:t>5</w:t>
            </w:r>
          </w:p>
          <w:p w:rsidR="002667BD" w:rsidRPr="00D40B86" w:rsidRDefault="002667BD" w:rsidP="00D40B86">
            <w:pPr>
              <w:pStyle w:val="a4"/>
              <w:spacing w:line="271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квалификационный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2667BD" w:rsidRPr="00D40B86" w:rsidRDefault="002667BD" w:rsidP="00D40B86">
            <w:pPr>
              <w:pStyle w:val="a4"/>
              <w:spacing w:line="271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Начальник гаража, начальник (заведующий) мастерской, начальник ремонтного цеха; начальник смены (участка);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667BD" w:rsidRPr="00D40B86" w:rsidRDefault="002667BD" w:rsidP="00D40B86">
            <w:pPr>
              <w:pStyle w:val="a4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13 672</w:t>
            </w:r>
          </w:p>
        </w:tc>
      </w:tr>
    </w:tbl>
    <w:p w:rsidR="00EE384D" w:rsidRPr="00D40B86" w:rsidRDefault="00EE384D" w:rsidP="002D38B5">
      <w:pPr>
        <w:pStyle w:val="24"/>
        <w:numPr>
          <w:ilvl w:val="1"/>
          <w:numId w:val="28"/>
        </w:numPr>
        <w:tabs>
          <w:tab w:val="left" w:pos="949"/>
        </w:tabs>
        <w:spacing w:after="240" w:line="233" w:lineRule="auto"/>
        <w:ind w:firstLine="0"/>
        <w:jc w:val="both"/>
        <w:rPr>
          <w:sz w:val="24"/>
          <w:szCs w:val="24"/>
        </w:rPr>
      </w:pPr>
      <w:r w:rsidRPr="00D40B86">
        <w:rPr>
          <w:rStyle w:val="23"/>
          <w:b/>
          <w:bCs/>
          <w:color w:val="000000"/>
          <w:sz w:val="24"/>
          <w:szCs w:val="24"/>
        </w:rPr>
        <w:t>Профессиональная квалификационная группа</w:t>
      </w:r>
      <w:r w:rsidRPr="00D40B86">
        <w:rPr>
          <w:rStyle w:val="23"/>
          <w:b/>
          <w:bCs/>
          <w:color w:val="000000"/>
          <w:sz w:val="24"/>
          <w:szCs w:val="24"/>
        </w:rPr>
        <w:br/>
        <w:t>«Обще</w:t>
      </w:r>
      <w:r w:rsidR="007E607A" w:rsidRPr="00D40B86">
        <w:rPr>
          <w:rStyle w:val="23"/>
          <w:b/>
          <w:bCs/>
          <w:color w:val="000000"/>
          <w:sz w:val="24"/>
          <w:szCs w:val="24"/>
        </w:rPr>
        <w:t>о</w:t>
      </w:r>
      <w:r w:rsidR="00352433">
        <w:rPr>
          <w:rStyle w:val="23"/>
          <w:b/>
          <w:bCs/>
          <w:color w:val="000000"/>
          <w:sz w:val="24"/>
          <w:szCs w:val="24"/>
        </w:rPr>
        <w:t>т</w:t>
      </w:r>
      <w:r w:rsidRPr="00D40B86">
        <w:rPr>
          <w:rStyle w:val="23"/>
          <w:b/>
          <w:bCs/>
          <w:color w:val="000000"/>
          <w:sz w:val="24"/>
          <w:szCs w:val="24"/>
        </w:rPr>
        <w:t>раслевые должности служащих третьего уровня»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46"/>
        <w:gridCol w:w="5953"/>
        <w:gridCol w:w="1385"/>
      </w:tblGrid>
      <w:tr w:rsidR="00EE384D" w:rsidRPr="007E607A" w:rsidTr="00D40B86">
        <w:trPr>
          <w:trHeight w:hRule="exact" w:val="620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7E607A" w:rsidRDefault="00EE384D" w:rsidP="007E607A">
            <w:pPr>
              <w:pStyle w:val="a4"/>
              <w:spacing w:line="259" w:lineRule="auto"/>
              <w:ind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 w:rsidRPr="007E607A">
              <w:rPr>
                <w:rStyle w:val="a3"/>
                <w:color w:val="000000"/>
                <w:sz w:val="20"/>
                <w:szCs w:val="20"/>
              </w:rPr>
              <w:t>Квалификационный уровень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7E607A" w:rsidRDefault="00EE384D" w:rsidP="007E607A">
            <w:pPr>
              <w:pStyle w:val="a4"/>
              <w:ind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 w:rsidRPr="007E607A">
              <w:rPr>
                <w:rStyle w:val="a3"/>
                <w:color w:val="000000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Pr="007E607A" w:rsidRDefault="00EE384D" w:rsidP="007E607A">
            <w:pPr>
              <w:pStyle w:val="a4"/>
              <w:ind w:firstLine="0"/>
              <w:jc w:val="center"/>
              <w:rPr>
                <w:rFonts w:ascii="Arial Unicode MS" w:cs="Arial Unicode MS"/>
                <w:sz w:val="20"/>
                <w:szCs w:val="20"/>
              </w:rPr>
            </w:pPr>
            <w:r w:rsidRPr="007E607A">
              <w:rPr>
                <w:rStyle w:val="a3"/>
                <w:color w:val="000000"/>
                <w:sz w:val="20"/>
                <w:szCs w:val="20"/>
              </w:rPr>
              <w:t>Должностной оклад, рублей</w:t>
            </w:r>
          </w:p>
        </w:tc>
      </w:tr>
      <w:tr w:rsidR="00EE384D" w:rsidRPr="00D40B86" w:rsidTr="00D40B86">
        <w:trPr>
          <w:trHeight w:hRule="exact" w:val="970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D40B86" w:rsidRDefault="00EE384D" w:rsidP="007E607A">
            <w:pPr>
              <w:pStyle w:val="a4"/>
              <w:spacing w:after="60"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</w:t>
            </w:r>
          </w:p>
          <w:p w:rsidR="00EE384D" w:rsidRPr="00D40B86" w:rsidRDefault="00EE384D" w:rsidP="007E607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40B86" w:rsidRPr="00D40B86" w:rsidRDefault="00D40B86" w:rsidP="00D40B86">
            <w:pPr>
              <w:pStyle w:val="a4"/>
              <w:tabs>
                <w:tab w:val="left" w:pos="1742"/>
                <w:tab w:val="left" w:pos="3504"/>
                <w:tab w:val="left" w:pos="4291"/>
              </w:tabs>
              <w:spacing w:line="269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Б</w:t>
            </w:r>
            <w:r w:rsidR="00EE384D" w:rsidRPr="00D40B86">
              <w:rPr>
                <w:rStyle w:val="a3"/>
                <w:color w:val="000000"/>
                <w:sz w:val="24"/>
                <w:szCs w:val="24"/>
              </w:rPr>
              <w:t xml:space="preserve">ухгалтер; </w:t>
            </w:r>
            <w:proofErr w:type="spellStart"/>
            <w:r w:rsidR="00EE384D" w:rsidRPr="00D40B86">
              <w:rPr>
                <w:rStyle w:val="a3"/>
                <w:color w:val="000000"/>
                <w:sz w:val="24"/>
                <w:szCs w:val="24"/>
              </w:rPr>
              <w:t>документовед</w:t>
            </w:r>
            <w:proofErr w:type="spellEnd"/>
            <w:r w:rsidR="00EE384D" w:rsidRPr="00D40B86">
              <w:rPr>
                <w:rStyle w:val="a3"/>
                <w:color w:val="000000"/>
                <w:sz w:val="24"/>
                <w:szCs w:val="24"/>
              </w:rPr>
              <w:t xml:space="preserve">; специалист по кадрам; </w:t>
            </w:r>
            <w:r w:rsidR="00352433">
              <w:rPr>
                <w:rStyle w:val="a3"/>
                <w:color w:val="000000"/>
                <w:sz w:val="24"/>
                <w:szCs w:val="24"/>
              </w:rPr>
              <w:t xml:space="preserve">экономист; </w:t>
            </w:r>
            <w:r w:rsidR="00EE384D" w:rsidRPr="00D40B86">
              <w:rPr>
                <w:rStyle w:val="a3"/>
                <w:color w:val="000000"/>
                <w:sz w:val="24"/>
                <w:szCs w:val="24"/>
              </w:rPr>
              <w:t>психолог; социолог</w:t>
            </w:r>
          </w:p>
          <w:p w:rsidR="00EE384D" w:rsidRPr="00D40B86" w:rsidRDefault="00EE384D" w:rsidP="007E607A">
            <w:pPr>
              <w:pStyle w:val="a4"/>
              <w:tabs>
                <w:tab w:val="left" w:pos="1742"/>
                <w:tab w:val="left" w:pos="3504"/>
                <w:tab w:val="left" w:pos="4291"/>
              </w:tabs>
              <w:spacing w:line="269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Pr="00D40B86" w:rsidRDefault="00EE384D" w:rsidP="007E607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13 966</w:t>
            </w:r>
          </w:p>
        </w:tc>
      </w:tr>
      <w:tr w:rsidR="00EE384D" w:rsidRPr="007E607A" w:rsidTr="00D40B86">
        <w:trPr>
          <w:trHeight w:hRule="exact" w:val="984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D40B86" w:rsidRDefault="00EE384D" w:rsidP="007E607A">
            <w:pPr>
              <w:pStyle w:val="a4"/>
              <w:spacing w:line="26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2</w:t>
            </w:r>
          </w:p>
          <w:p w:rsidR="00EE384D" w:rsidRPr="00D40B86" w:rsidRDefault="00EE384D" w:rsidP="007E607A">
            <w:pPr>
              <w:pStyle w:val="a4"/>
              <w:spacing w:line="26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D40B86" w:rsidRDefault="00EE384D" w:rsidP="007E607A">
            <w:pPr>
              <w:pStyle w:val="a4"/>
              <w:spacing w:line="271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II </w:t>
            </w:r>
            <w:proofErr w:type="spellStart"/>
            <w:r w:rsidRPr="00D40B86">
              <w:rPr>
                <w:rStyle w:val="a3"/>
                <w:color w:val="000000"/>
                <w:sz w:val="24"/>
                <w:szCs w:val="24"/>
              </w:rPr>
              <w:t>внутридолжностная</w:t>
            </w:r>
            <w:proofErr w:type="spellEnd"/>
            <w:r w:rsidRPr="00D40B86">
              <w:rPr>
                <w:rStyle w:val="a3"/>
                <w:color w:val="000000"/>
                <w:sz w:val="24"/>
                <w:szCs w:val="24"/>
              </w:rPr>
              <w:t xml:space="preserve"> категория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Pr="00D40B86" w:rsidRDefault="00EE384D" w:rsidP="007E607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14 260</w:t>
            </w:r>
          </w:p>
        </w:tc>
      </w:tr>
      <w:tr w:rsidR="00EE384D" w:rsidRPr="007E607A" w:rsidTr="00D40B86">
        <w:trPr>
          <w:trHeight w:hRule="exact" w:val="1020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D40B86" w:rsidRDefault="00EE384D" w:rsidP="007E607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3</w:t>
            </w:r>
          </w:p>
          <w:p w:rsidR="00EE384D" w:rsidRPr="00D40B86" w:rsidRDefault="00EE384D" w:rsidP="007E607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D40B86" w:rsidRDefault="00EE384D" w:rsidP="007E607A">
            <w:pPr>
              <w:pStyle w:val="a4"/>
              <w:spacing w:line="266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D40B86">
              <w:rPr>
                <w:rStyle w:val="a3"/>
                <w:color w:val="000000"/>
                <w:sz w:val="24"/>
                <w:szCs w:val="24"/>
              </w:rPr>
              <w:t>внутридолжностная</w:t>
            </w:r>
            <w:proofErr w:type="spellEnd"/>
            <w:r w:rsidRPr="00D40B86">
              <w:rPr>
                <w:rStyle w:val="a3"/>
                <w:color w:val="000000"/>
                <w:sz w:val="24"/>
                <w:szCs w:val="24"/>
              </w:rPr>
              <w:t xml:space="preserve"> категория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D40B86" w:rsidRDefault="00EE384D" w:rsidP="007E607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14 553</w:t>
            </w:r>
          </w:p>
        </w:tc>
      </w:tr>
      <w:tr w:rsidR="00EE384D" w:rsidRPr="007E607A" w:rsidTr="00D40B86">
        <w:trPr>
          <w:trHeight w:hRule="exact" w:val="1019"/>
          <w:jc w:val="center"/>
        </w:trPr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D40B86" w:rsidRDefault="00EE384D" w:rsidP="00D40B86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4</w:t>
            </w:r>
          </w:p>
          <w:p w:rsidR="00EE384D" w:rsidRPr="00D40B86" w:rsidRDefault="00EE384D" w:rsidP="00D40B86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D40B86" w:rsidRDefault="00EE384D" w:rsidP="00D40B86">
            <w:pPr>
              <w:pStyle w:val="a4"/>
              <w:spacing w:line="269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D40B86" w:rsidRDefault="00EE384D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14 848</w:t>
            </w:r>
          </w:p>
        </w:tc>
      </w:tr>
    </w:tbl>
    <w:p w:rsidR="00EE384D" w:rsidRPr="007E607A" w:rsidRDefault="00EE384D" w:rsidP="002D38B5">
      <w:pPr>
        <w:spacing w:after="239" w:line="1" w:lineRule="exact"/>
        <w:jc w:val="both"/>
        <w:rPr>
          <w:color w:val="auto"/>
        </w:rPr>
      </w:pPr>
    </w:p>
    <w:p w:rsidR="00D40B86" w:rsidRPr="00D40B86" w:rsidRDefault="00D40B86" w:rsidP="00D40B86">
      <w:pPr>
        <w:pStyle w:val="24"/>
        <w:tabs>
          <w:tab w:val="left" w:pos="1074"/>
        </w:tabs>
        <w:spacing w:after="240"/>
        <w:ind w:firstLine="0"/>
        <w:jc w:val="both"/>
        <w:rPr>
          <w:rStyle w:val="23"/>
          <w:sz w:val="24"/>
          <w:szCs w:val="24"/>
        </w:rPr>
      </w:pPr>
      <w:bookmarkStart w:id="72" w:name="bookmark278"/>
      <w:bookmarkEnd w:id="72"/>
    </w:p>
    <w:p w:rsidR="00D40B86" w:rsidRPr="00D40B86" w:rsidRDefault="00D40B86" w:rsidP="00D40B86">
      <w:pPr>
        <w:pStyle w:val="24"/>
        <w:tabs>
          <w:tab w:val="left" w:pos="1074"/>
        </w:tabs>
        <w:spacing w:after="240"/>
        <w:ind w:firstLine="0"/>
        <w:jc w:val="both"/>
        <w:rPr>
          <w:rStyle w:val="23"/>
          <w:sz w:val="24"/>
          <w:szCs w:val="24"/>
        </w:rPr>
      </w:pPr>
    </w:p>
    <w:p w:rsidR="00EE384D" w:rsidRPr="00D40B86" w:rsidRDefault="00EE384D" w:rsidP="002D38B5">
      <w:pPr>
        <w:pStyle w:val="24"/>
        <w:numPr>
          <w:ilvl w:val="1"/>
          <w:numId w:val="28"/>
        </w:numPr>
        <w:tabs>
          <w:tab w:val="left" w:pos="1074"/>
        </w:tabs>
        <w:spacing w:after="240"/>
        <w:ind w:firstLine="0"/>
        <w:jc w:val="both"/>
        <w:rPr>
          <w:sz w:val="24"/>
          <w:szCs w:val="24"/>
        </w:rPr>
      </w:pPr>
      <w:r w:rsidRPr="00D40B86">
        <w:rPr>
          <w:rStyle w:val="23"/>
          <w:b/>
          <w:bCs/>
          <w:color w:val="000000"/>
          <w:sz w:val="24"/>
          <w:szCs w:val="24"/>
        </w:rPr>
        <w:lastRenderedPageBreak/>
        <w:t>Профессиональная квалификационная группа</w:t>
      </w:r>
      <w:r w:rsidRPr="00D40B86">
        <w:rPr>
          <w:rStyle w:val="23"/>
          <w:b/>
          <w:bCs/>
          <w:color w:val="000000"/>
          <w:sz w:val="24"/>
          <w:szCs w:val="24"/>
        </w:rPr>
        <w:br/>
        <w:t>«Обще</w:t>
      </w:r>
      <w:r w:rsidR="003D678C" w:rsidRPr="00D40B86">
        <w:rPr>
          <w:rStyle w:val="23"/>
          <w:b/>
          <w:bCs/>
          <w:color w:val="000000"/>
          <w:sz w:val="24"/>
          <w:szCs w:val="24"/>
        </w:rPr>
        <w:t>от</w:t>
      </w:r>
      <w:r w:rsidRPr="00D40B86">
        <w:rPr>
          <w:rStyle w:val="23"/>
          <w:b/>
          <w:bCs/>
          <w:color w:val="000000"/>
          <w:sz w:val="24"/>
          <w:szCs w:val="24"/>
        </w:rPr>
        <w:t>раслевые должности служащих четвертого уровня»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2"/>
        <w:gridCol w:w="5103"/>
        <w:gridCol w:w="2149"/>
      </w:tblGrid>
      <w:tr w:rsidR="00EE384D" w:rsidRPr="00D40B86" w:rsidTr="00D40B86">
        <w:trPr>
          <w:trHeight w:hRule="exact" w:val="632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E384D" w:rsidRPr="00D40B86" w:rsidRDefault="00EE384D" w:rsidP="00D40B86">
            <w:pPr>
              <w:pStyle w:val="a4"/>
              <w:spacing w:line="26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D40B86" w:rsidRDefault="00EE384D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Pr="00D40B86" w:rsidRDefault="00EE384D" w:rsidP="00D40B86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Должностной оклад, рублей</w:t>
            </w:r>
          </w:p>
        </w:tc>
      </w:tr>
      <w:tr w:rsidR="00EE384D" w:rsidRPr="00D40B86" w:rsidTr="000F4798">
        <w:trPr>
          <w:trHeight w:hRule="exact" w:val="1276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D40B86" w:rsidRDefault="00EE384D" w:rsidP="007E607A">
            <w:pPr>
              <w:pStyle w:val="a4"/>
              <w:spacing w:after="40" w:line="27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</w:t>
            </w:r>
          </w:p>
          <w:p w:rsidR="00EE384D" w:rsidRPr="00D40B86" w:rsidRDefault="00EE384D" w:rsidP="007E607A">
            <w:pPr>
              <w:pStyle w:val="a4"/>
              <w:spacing w:line="27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D40B86" w:rsidRDefault="000F4798" w:rsidP="0072717D">
            <w:pPr>
              <w:pStyle w:val="a4"/>
              <w:spacing w:line="271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 xml:space="preserve">Начальник отдела кадров; </w:t>
            </w:r>
            <w:r w:rsidR="00EE384D" w:rsidRPr="0072717D">
              <w:rPr>
                <w:rStyle w:val="a3"/>
                <w:color w:val="000000"/>
                <w:sz w:val="24"/>
                <w:szCs w:val="24"/>
              </w:rPr>
              <w:t>начальник планово-экономического отдела; начальник финансового отдела; начальник отдела материально-технического снабжения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Pr="00D40B86" w:rsidRDefault="00EE384D" w:rsidP="007E607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15 435</w:t>
            </w:r>
          </w:p>
        </w:tc>
      </w:tr>
      <w:tr w:rsidR="00EE384D" w:rsidRPr="00D40B86" w:rsidTr="0072717D">
        <w:trPr>
          <w:trHeight w:hRule="exact" w:val="994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E384D" w:rsidRPr="00D40B86" w:rsidRDefault="00EE384D" w:rsidP="007E607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2</w:t>
            </w:r>
          </w:p>
          <w:p w:rsidR="00EE384D" w:rsidRPr="00D40B86" w:rsidRDefault="00EE384D" w:rsidP="007E607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D40B86" w:rsidRDefault="00EE384D" w:rsidP="002D38B5">
            <w:pPr>
              <w:pStyle w:val="a4"/>
              <w:spacing w:line="271" w:lineRule="auto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 w:rsidRPr="0072717D">
              <w:rPr>
                <w:rStyle w:val="a3"/>
                <w:color w:val="000000"/>
                <w:sz w:val="24"/>
                <w:szCs w:val="24"/>
              </w:rPr>
              <w:t>Главный &lt;*&gt; (энергетик, специалист по защите информации, механик, метролог, технолог, экономист)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Pr="00D40B86" w:rsidRDefault="00EE384D" w:rsidP="007E607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15 729</w:t>
            </w:r>
          </w:p>
        </w:tc>
      </w:tr>
      <w:tr w:rsidR="00EE384D" w:rsidRPr="00D40B86" w:rsidTr="0072717D">
        <w:trPr>
          <w:trHeight w:hRule="exact" w:val="1048"/>
        </w:trPr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E384D" w:rsidRPr="00D40B86" w:rsidRDefault="00EE384D" w:rsidP="007E607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3</w:t>
            </w:r>
          </w:p>
          <w:p w:rsidR="00EE384D" w:rsidRPr="00D40B86" w:rsidRDefault="00EE384D" w:rsidP="007E607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D40B86" w:rsidRDefault="00EE384D" w:rsidP="002D38B5">
            <w:pPr>
              <w:pStyle w:val="a4"/>
              <w:spacing w:line="266" w:lineRule="auto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 w:rsidRPr="0072717D">
              <w:rPr>
                <w:rStyle w:val="a3"/>
                <w:color w:val="000000"/>
                <w:sz w:val="24"/>
                <w:szCs w:val="24"/>
              </w:rPr>
              <w:t>Директор (начальник, заведующий) филиала, другого обособленного структурного подразделения &lt;**&gt;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D40B86" w:rsidRDefault="00EE384D" w:rsidP="007E607A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D40B86">
              <w:rPr>
                <w:rStyle w:val="a3"/>
                <w:color w:val="000000"/>
                <w:sz w:val="24"/>
                <w:szCs w:val="24"/>
              </w:rPr>
              <w:t>16 021</w:t>
            </w:r>
          </w:p>
        </w:tc>
      </w:tr>
    </w:tbl>
    <w:p w:rsidR="00EE384D" w:rsidRDefault="00EE384D" w:rsidP="002D38B5">
      <w:pPr>
        <w:pStyle w:val="24"/>
        <w:spacing w:after="100"/>
        <w:ind w:firstLine="38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&lt;*&gt; За исключением случаев, когда должность с наименованием "главный" является составной частью должности руководителя или заместителя руководителя организации либо исполнение функций по должности специалиста с наименованием "главный" возлагается на руководителя или заместителя руководителя организации.</w:t>
      </w:r>
    </w:p>
    <w:p w:rsidR="00EE384D" w:rsidRDefault="00EE384D" w:rsidP="00C36CDA">
      <w:pPr>
        <w:pStyle w:val="24"/>
        <w:ind w:firstLine="38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&lt;**&gt; Оклады заместителей руководителей структурных подразделений устанавливаются на 5 - 10% ниже должностного оклада руководителей соответствующих подразделений.</w:t>
      </w:r>
    </w:p>
    <w:p w:rsidR="00EE384D" w:rsidRPr="00C36CDA" w:rsidRDefault="00EE384D" w:rsidP="000E3720">
      <w:pPr>
        <w:pStyle w:val="24"/>
        <w:numPr>
          <w:ilvl w:val="0"/>
          <w:numId w:val="28"/>
        </w:numPr>
        <w:tabs>
          <w:tab w:val="left" w:pos="298"/>
        </w:tabs>
        <w:ind w:firstLine="0"/>
        <w:jc w:val="both"/>
        <w:rPr>
          <w:sz w:val="24"/>
          <w:szCs w:val="24"/>
        </w:rPr>
      </w:pPr>
      <w:bookmarkStart w:id="73" w:name="bookmark279"/>
      <w:bookmarkStart w:id="74" w:name="bookmark281"/>
      <w:bookmarkEnd w:id="73"/>
      <w:bookmarkEnd w:id="74"/>
      <w:r w:rsidRPr="00CA476A">
        <w:rPr>
          <w:rStyle w:val="23"/>
          <w:b/>
          <w:color w:val="000000"/>
          <w:sz w:val="24"/>
          <w:szCs w:val="24"/>
        </w:rPr>
        <w:t xml:space="preserve">Профессиональные </w:t>
      </w:r>
      <w:r w:rsidRPr="00CA476A">
        <w:rPr>
          <w:rStyle w:val="23"/>
          <w:b/>
          <w:bCs/>
          <w:color w:val="000000"/>
          <w:sz w:val="24"/>
          <w:szCs w:val="24"/>
        </w:rPr>
        <w:t>квалификационные группы должностей</w:t>
      </w:r>
      <w:r w:rsidRPr="00CA476A">
        <w:rPr>
          <w:rStyle w:val="23"/>
          <w:b/>
          <w:bCs/>
          <w:color w:val="000000"/>
          <w:sz w:val="24"/>
          <w:szCs w:val="24"/>
        </w:rPr>
        <w:br/>
        <w:t>работников</w:t>
      </w:r>
      <w:r w:rsidRPr="00C36CDA">
        <w:rPr>
          <w:rStyle w:val="23"/>
          <w:b/>
          <w:bCs/>
          <w:color w:val="000000"/>
          <w:sz w:val="24"/>
          <w:szCs w:val="24"/>
        </w:rPr>
        <w:t xml:space="preserve"> образования</w:t>
      </w:r>
    </w:p>
    <w:p w:rsidR="006735CD" w:rsidRPr="00C36CDA" w:rsidRDefault="00EE384D" w:rsidP="000E3720">
      <w:pPr>
        <w:pStyle w:val="24"/>
        <w:numPr>
          <w:ilvl w:val="1"/>
          <w:numId w:val="28"/>
        </w:numPr>
        <w:tabs>
          <w:tab w:val="left" w:pos="572"/>
        </w:tabs>
        <w:ind w:firstLine="0"/>
        <w:jc w:val="both"/>
        <w:rPr>
          <w:rStyle w:val="23"/>
          <w:sz w:val="24"/>
          <w:szCs w:val="24"/>
        </w:rPr>
      </w:pPr>
      <w:bookmarkStart w:id="75" w:name="bookmark282"/>
      <w:bookmarkEnd w:id="75"/>
      <w:r w:rsidRPr="00CA476A">
        <w:rPr>
          <w:rStyle w:val="23"/>
          <w:b/>
          <w:color w:val="000000"/>
          <w:sz w:val="24"/>
          <w:szCs w:val="24"/>
        </w:rPr>
        <w:t xml:space="preserve">Профессиональная квалификационная </w:t>
      </w:r>
      <w:r w:rsidRPr="00CA476A">
        <w:rPr>
          <w:rStyle w:val="23"/>
          <w:b/>
          <w:bCs/>
          <w:color w:val="000000"/>
          <w:sz w:val="24"/>
          <w:szCs w:val="24"/>
        </w:rPr>
        <w:t>группа должностей</w:t>
      </w:r>
      <w:r w:rsidRPr="00CA476A">
        <w:rPr>
          <w:rStyle w:val="23"/>
          <w:b/>
          <w:bCs/>
          <w:color w:val="000000"/>
          <w:sz w:val="24"/>
          <w:szCs w:val="24"/>
        </w:rPr>
        <w:br/>
      </w:r>
      <w:r w:rsidRPr="00CA476A">
        <w:rPr>
          <w:rStyle w:val="23"/>
          <w:b/>
          <w:color w:val="000000"/>
          <w:sz w:val="24"/>
          <w:szCs w:val="24"/>
        </w:rPr>
        <w:t>работников учебно-вспомогательного</w:t>
      </w:r>
      <w:r w:rsidRPr="00C36CDA">
        <w:rPr>
          <w:rStyle w:val="23"/>
          <w:color w:val="000000"/>
          <w:sz w:val="24"/>
          <w:szCs w:val="24"/>
        </w:rPr>
        <w:t xml:space="preserve"> </w:t>
      </w:r>
      <w:r w:rsidRPr="00C36CDA">
        <w:rPr>
          <w:rStyle w:val="23"/>
          <w:b/>
          <w:bCs/>
          <w:color w:val="000000"/>
          <w:sz w:val="24"/>
          <w:szCs w:val="24"/>
        </w:rPr>
        <w:t>персонала первого уровня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4"/>
        <w:gridCol w:w="4306"/>
        <w:gridCol w:w="3130"/>
      </w:tblGrid>
      <w:tr w:rsidR="00EE384D" w:rsidRPr="00C36CDA" w:rsidTr="006735CD">
        <w:trPr>
          <w:trHeight w:hRule="exact" w:val="657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C36CDA" w:rsidRDefault="00EE384D" w:rsidP="006735CD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C36CDA" w:rsidRDefault="00EE384D" w:rsidP="006735CD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Pr="00C36CDA" w:rsidRDefault="00EE384D" w:rsidP="006735CD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Должностной оклад, рублей</w:t>
            </w:r>
          </w:p>
        </w:tc>
      </w:tr>
      <w:tr w:rsidR="00EE384D" w:rsidRPr="00C36CDA" w:rsidTr="00C36CDA">
        <w:trPr>
          <w:trHeight w:hRule="exact" w:val="680"/>
          <w:jc w:val="center"/>
        </w:trPr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C36CDA" w:rsidRDefault="00EE384D" w:rsidP="006735CD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4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C36CDA" w:rsidRDefault="00EE384D" w:rsidP="00C36CDA">
            <w:pPr>
              <w:pStyle w:val="a4"/>
              <w:spacing w:line="259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Помощник воспитателя; вожатый; секретарь учебной части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C36CDA" w:rsidRDefault="00EE384D" w:rsidP="006735CD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11 322</w:t>
            </w:r>
          </w:p>
        </w:tc>
      </w:tr>
    </w:tbl>
    <w:p w:rsidR="00EE384D" w:rsidRDefault="00EE384D" w:rsidP="002D38B5">
      <w:pPr>
        <w:spacing w:after="259" w:line="1" w:lineRule="exact"/>
        <w:jc w:val="both"/>
        <w:rPr>
          <w:color w:val="auto"/>
        </w:rPr>
      </w:pPr>
    </w:p>
    <w:p w:rsidR="00EE384D" w:rsidRPr="00C87B8E" w:rsidRDefault="00EE384D" w:rsidP="002D38B5">
      <w:pPr>
        <w:pStyle w:val="24"/>
        <w:numPr>
          <w:ilvl w:val="1"/>
          <w:numId w:val="28"/>
        </w:numPr>
        <w:tabs>
          <w:tab w:val="left" w:pos="586"/>
        </w:tabs>
        <w:spacing w:after="260"/>
        <w:ind w:firstLine="0"/>
        <w:jc w:val="both"/>
        <w:rPr>
          <w:sz w:val="24"/>
          <w:szCs w:val="24"/>
        </w:rPr>
      </w:pPr>
      <w:bookmarkStart w:id="76" w:name="bookmark283"/>
      <w:bookmarkEnd w:id="76"/>
      <w:r w:rsidRPr="00C87B8E">
        <w:rPr>
          <w:rStyle w:val="23"/>
          <w:b/>
          <w:bCs/>
          <w:color w:val="000000"/>
          <w:sz w:val="24"/>
          <w:szCs w:val="24"/>
        </w:rPr>
        <w:t>Профессиональная квалификационная группа должностей</w:t>
      </w:r>
      <w:r w:rsidRPr="00C87B8E">
        <w:rPr>
          <w:rStyle w:val="23"/>
          <w:b/>
          <w:bCs/>
          <w:color w:val="000000"/>
          <w:sz w:val="24"/>
          <w:szCs w:val="24"/>
        </w:rPr>
        <w:br/>
        <w:t>работников учебно-вспомогательного персонала второго уровня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4"/>
        <w:gridCol w:w="3995"/>
        <w:gridCol w:w="3144"/>
      </w:tblGrid>
      <w:tr w:rsidR="00EE384D" w:rsidRPr="00C36CDA" w:rsidTr="00C36CDA">
        <w:trPr>
          <w:trHeight w:hRule="exact" w:val="619"/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C36CDA" w:rsidRDefault="00EE384D" w:rsidP="006735CD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  <w:highlight w:val="yellow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C36CDA" w:rsidRDefault="00EE384D" w:rsidP="006735CD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  <w:highlight w:val="yellow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C36CDA" w:rsidRDefault="00EE384D" w:rsidP="006735CD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  <w:highlight w:val="yellow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Должностной оклад, рублей</w:t>
            </w:r>
          </w:p>
        </w:tc>
      </w:tr>
      <w:tr w:rsidR="00EE384D" w:rsidRPr="00C36CDA" w:rsidTr="00C36CDA">
        <w:trPr>
          <w:trHeight w:hRule="exact" w:val="843"/>
          <w:jc w:val="center"/>
        </w:trPr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EE384D" w:rsidRPr="00C36CDA" w:rsidRDefault="00EE384D" w:rsidP="006735CD">
            <w:pPr>
              <w:pStyle w:val="a4"/>
              <w:spacing w:line="259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  <w:highlight w:val="yellow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1 квалификационный уровень</w:t>
            </w:r>
          </w:p>
        </w:tc>
        <w:tc>
          <w:tcPr>
            <w:tcW w:w="3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C36CDA" w:rsidRDefault="00EE384D" w:rsidP="00C36CDA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  <w:highlight w:val="yellow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Младший воспитатель</w:t>
            </w:r>
            <w:r w:rsidR="00C36CDA" w:rsidRPr="00C36CDA">
              <w:rPr>
                <w:rStyle w:val="a3"/>
                <w:color w:val="000000"/>
                <w:sz w:val="24"/>
                <w:szCs w:val="24"/>
              </w:rPr>
              <w:t>.</w:t>
            </w:r>
          </w:p>
        </w:tc>
        <w:tc>
          <w:tcPr>
            <w:tcW w:w="3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C36CDA" w:rsidRDefault="00EE384D" w:rsidP="006735CD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  <w:highlight w:val="yellow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11 615</w:t>
            </w:r>
          </w:p>
        </w:tc>
      </w:tr>
    </w:tbl>
    <w:p w:rsidR="00EE384D" w:rsidRDefault="00EE384D" w:rsidP="002D38B5">
      <w:pPr>
        <w:spacing w:after="419" w:line="1" w:lineRule="exact"/>
        <w:jc w:val="both"/>
        <w:rPr>
          <w:color w:val="auto"/>
        </w:rPr>
      </w:pPr>
    </w:p>
    <w:p w:rsidR="00EE384D" w:rsidRPr="00C36CDA" w:rsidRDefault="00EE384D" w:rsidP="002D38B5">
      <w:pPr>
        <w:pStyle w:val="24"/>
        <w:numPr>
          <w:ilvl w:val="1"/>
          <w:numId w:val="28"/>
        </w:numPr>
        <w:tabs>
          <w:tab w:val="left" w:pos="500"/>
        </w:tabs>
        <w:spacing w:after="260"/>
        <w:ind w:firstLine="0"/>
        <w:jc w:val="both"/>
        <w:rPr>
          <w:sz w:val="24"/>
          <w:szCs w:val="24"/>
        </w:rPr>
      </w:pPr>
      <w:bookmarkStart w:id="77" w:name="bookmark284"/>
      <w:bookmarkEnd w:id="77"/>
      <w:r w:rsidRPr="00C36CDA">
        <w:rPr>
          <w:rStyle w:val="23"/>
          <w:b/>
          <w:bCs/>
          <w:color w:val="000000"/>
          <w:sz w:val="24"/>
          <w:szCs w:val="24"/>
        </w:rPr>
        <w:t>Профессиональная квалификационная группа должностей</w:t>
      </w:r>
      <w:r w:rsidRPr="00C36CDA">
        <w:rPr>
          <w:rStyle w:val="23"/>
          <w:b/>
          <w:bCs/>
          <w:color w:val="000000"/>
          <w:sz w:val="24"/>
          <w:szCs w:val="24"/>
        </w:rPr>
        <w:br/>
        <w:t>педагогических работников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2"/>
        <w:gridCol w:w="4962"/>
        <w:gridCol w:w="2660"/>
      </w:tblGrid>
      <w:tr w:rsidR="00EE384D" w:rsidRPr="00C36CDA" w:rsidTr="00C87B8E">
        <w:trPr>
          <w:trHeight w:hRule="exact" w:val="888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Pr="00C36CDA" w:rsidRDefault="00EE384D" w:rsidP="006735CD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E384D" w:rsidRPr="00C36CDA" w:rsidRDefault="00EE384D" w:rsidP="006735CD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84D" w:rsidRPr="00C36CDA" w:rsidRDefault="00EE384D" w:rsidP="006735CD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Должностной оклад, рублей</w:t>
            </w:r>
          </w:p>
        </w:tc>
      </w:tr>
      <w:tr w:rsidR="00EE384D" w:rsidRPr="00C36CDA" w:rsidTr="00C87B8E">
        <w:trPr>
          <w:trHeight w:hRule="exact" w:val="994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C36CDA" w:rsidRDefault="00EE384D" w:rsidP="00C36CDA">
            <w:pPr>
              <w:pStyle w:val="a4"/>
              <w:spacing w:after="60"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1</w:t>
            </w:r>
          </w:p>
          <w:p w:rsidR="00EE384D" w:rsidRPr="00C36CDA" w:rsidRDefault="00EE384D" w:rsidP="00C36CD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C36CDA" w:rsidRDefault="00EE384D" w:rsidP="00C36CDA">
            <w:pPr>
              <w:pStyle w:val="a4"/>
              <w:spacing w:line="271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Музыкальный руководитель; инструктор по труду; инструктор по физической культуре; старший вожатый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C36CDA" w:rsidRDefault="00EE384D" w:rsidP="006735CD">
            <w:pPr>
              <w:pStyle w:val="a4"/>
              <w:spacing w:before="120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16 410,00</w:t>
            </w:r>
          </w:p>
        </w:tc>
      </w:tr>
      <w:tr w:rsidR="00EE384D" w:rsidRPr="00C36CDA" w:rsidTr="00C87B8E">
        <w:trPr>
          <w:trHeight w:hRule="exact" w:val="1420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C36CDA" w:rsidRDefault="00EE384D" w:rsidP="00C36CD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lastRenderedPageBreak/>
              <w:t>2</w:t>
            </w:r>
          </w:p>
          <w:p w:rsidR="00EE384D" w:rsidRPr="00C36CDA" w:rsidRDefault="00EE384D" w:rsidP="00C36CD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C36CDA" w:rsidRDefault="00EE384D" w:rsidP="00C36CDA">
            <w:pPr>
              <w:pStyle w:val="a4"/>
              <w:spacing w:line="271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Инструктор-методист; социальный педагог; педагог- организатор; педагог дополнительного образования; концертмейстер; тренер-преподаватель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Pr="00C36CDA" w:rsidRDefault="00EE384D" w:rsidP="006735CD">
            <w:pPr>
              <w:pStyle w:val="a4"/>
              <w:spacing w:before="120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16 723,00</w:t>
            </w:r>
          </w:p>
        </w:tc>
      </w:tr>
      <w:tr w:rsidR="00EE384D" w:rsidRPr="00C36CDA" w:rsidTr="00C36CDA">
        <w:trPr>
          <w:trHeight w:hRule="exact" w:val="1695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C36CDA" w:rsidRDefault="00EE384D" w:rsidP="00C36CD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3</w:t>
            </w:r>
          </w:p>
          <w:p w:rsidR="00EE384D" w:rsidRPr="00C36CDA" w:rsidRDefault="00EE384D" w:rsidP="00C36CD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C36CDA" w:rsidRDefault="00EE384D" w:rsidP="00C36CDA">
            <w:pPr>
              <w:pStyle w:val="a4"/>
              <w:spacing w:line="266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Воспитатель; методист; педагог-психолог; мастер производственного обучения; старший инструктор- методист; старший педагог дополнительного образования; старший тренер-преподаватель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E384D" w:rsidRPr="00C36CDA" w:rsidRDefault="00EE384D" w:rsidP="006735CD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17 035,00</w:t>
            </w:r>
          </w:p>
        </w:tc>
      </w:tr>
      <w:tr w:rsidR="00EE384D" w:rsidRPr="00C36CDA" w:rsidTr="00C36CDA">
        <w:trPr>
          <w:trHeight w:hRule="exact" w:val="2555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C36CDA" w:rsidRDefault="00EE384D" w:rsidP="00C36CD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4</w:t>
            </w:r>
          </w:p>
          <w:p w:rsidR="00EE384D" w:rsidRPr="00C36CDA" w:rsidRDefault="00EE384D" w:rsidP="00C36CDA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C36CDA" w:rsidRDefault="00EE384D" w:rsidP="00C36CDA">
            <w:pPr>
              <w:pStyle w:val="a4"/>
              <w:spacing w:line="269" w:lineRule="auto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 xml:space="preserve">Педагог-библиотекарь; преподаватель-организатор основ безопасности жизнедеятельности; </w:t>
            </w:r>
            <w:proofErr w:type="gramStart"/>
            <w:r w:rsidRPr="00C36CDA">
              <w:rPr>
                <w:rStyle w:val="a3"/>
                <w:color w:val="000000"/>
                <w:sz w:val="24"/>
                <w:szCs w:val="24"/>
              </w:rPr>
              <w:t>тьютор&lt;</w:t>
            </w:r>
            <w:proofErr w:type="gramEnd"/>
            <w:r w:rsidRPr="00C36CDA">
              <w:rPr>
                <w:rStyle w:val="a3"/>
                <w:color w:val="000000"/>
                <w:sz w:val="24"/>
                <w:szCs w:val="24"/>
              </w:rPr>
              <w:t>*&gt;; преподаватель &lt;**&gt;; руководитель физического воспитания; старший воспитатель; старший методист; учитель; учитель-дефектолог; учитель-логопед (логопед), преподаватель-организатор основ безопасности и защиты Родины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E384D" w:rsidRPr="00C36CDA" w:rsidRDefault="00EE384D" w:rsidP="006735CD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17 345,00</w:t>
            </w:r>
          </w:p>
        </w:tc>
      </w:tr>
    </w:tbl>
    <w:p w:rsidR="00EE384D" w:rsidRDefault="00EE384D" w:rsidP="002D38B5">
      <w:pPr>
        <w:spacing w:after="619" w:line="1" w:lineRule="exact"/>
        <w:jc w:val="both"/>
        <w:rPr>
          <w:color w:val="auto"/>
        </w:rPr>
      </w:pPr>
    </w:p>
    <w:p w:rsidR="00EE384D" w:rsidRDefault="00EE384D" w:rsidP="002D38B5">
      <w:pPr>
        <w:pStyle w:val="24"/>
        <w:spacing w:after="100"/>
        <w:ind w:firstLine="38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&lt;*&gt; За исключением тьюторов, занятых в сфере дополнительного профессионального образования.</w:t>
      </w:r>
    </w:p>
    <w:p w:rsidR="00EE384D" w:rsidRDefault="00EE384D" w:rsidP="002D38B5">
      <w:pPr>
        <w:pStyle w:val="24"/>
        <w:spacing w:after="260"/>
        <w:ind w:firstLine="38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&lt;**&gt; Кроме должностей преподавателей, отнесенных к профессорско- преподавательскому составу.</w:t>
      </w:r>
    </w:p>
    <w:p w:rsidR="00EE384D" w:rsidRPr="00C36CDA" w:rsidRDefault="00EE384D" w:rsidP="002D38B5">
      <w:pPr>
        <w:pStyle w:val="24"/>
        <w:numPr>
          <w:ilvl w:val="1"/>
          <w:numId w:val="28"/>
        </w:numPr>
        <w:tabs>
          <w:tab w:val="left" w:pos="495"/>
        </w:tabs>
        <w:spacing w:after="260"/>
        <w:ind w:firstLine="0"/>
        <w:jc w:val="both"/>
        <w:rPr>
          <w:sz w:val="24"/>
          <w:szCs w:val="24"/>
        </w:rPr>
      </w:pPr>
      <w:bookmarkStart w:id="78" w:name="bookmark285"/>
      <w:bookmarkEnd w:id="78"/>
      <w:r w:rsidRPr="00C36CDA">
        <w:rPr>
          <w:rStyle w:val="23"/>
          <w:b/>
          <w:bCs/>
          <w:color w:val="000000"/>
          <w:sz w:val="24"/>
          <w:szCs w:val="24"/>
        </w:rPr>
        <w:t>Профессиональная квалификационная группа должностей</w:t>
      </w:r>
      <w:r w:rsidRPr="00C36CDA">
        <w:rPr>
          <w:rStyle w:val="23"/>
          <w:b/>
          <w:bCs/>
          <w:color w:val="000000"/>
          <w:sz w:val="24"/>
          <w:szCs w:val="24"/>
        </w:rPr>
        <w:br/>
        <w:t>руководителей структурных подразделений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83"/>
        <w:gridCol w:w="4456"/>
        <w:gridCol w:w="2735"/>
      </w:tblGrid>
      <w:tr w:rsidR="00EE384D" w:rsidRPr="00C36CDA" w:rsidTr="00C36CDA">
        <w:trPr>
          <w:trHeight w:hRule="exact" w:val="711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E384D" w:rsidRPr="00C36CDA" w:rsidRDefault="00EE384D" w:rsidP="006735CD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C36CDA" w:rsidRDefault="00EE384D" w:rsidP="006735CD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Pr="00C36CDA" w:rsidRDefault="00EE384D" w:rsidP="006735CD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Должностной оклад, рублей</w:t>
            </w:r>
          </w:p>
        </w:tc>
      </w:tr>
      <w:tr w:rsidR="00EE384D" w:rsidRPr="00C36CDA" w:rsidTr="00CA476A">
        <w:trPr>
          <w:trHeight w:hRule="exact" w:val="2570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C36CDA" w:rsidRDefault="00EE384D" w:rsidP="00334A57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1</w:t>
            </w:r>
          </w:p>
          <w:p w:rsidR="00EE384D" w:rsidRPr="00C36CDA" w:rsidRDefault="00334A57" w:rsidP="00334A57">
            <w:pPr>
              <w:pStyle w:val="a4"/>
              <w:spacing w:line="26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квалификационный</w:t>
            </w:r>
            <w:r w:rsidR="00EE384D" w:rsidRPr="00C36CDA">
              <w:rPr>
                <w:rStyle w:val="a3"/>
                <w:color w:val="000000"/>
                <w:sz w:val="24"/>
                <w:szCs w:val="24"/>
              </w:rPr>
              <w:t xml:space="preserve"> уровень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C36CDA" w:rsidRDefault="00C36CDA" w:rsidP="00CA476A">
            <w:pPr>
              <w:pStyle w:val="a4"/>
              <w:tabs>
                <w:tab w:val="left" w:pos="1766"/>
                <w:tab w:val="left" w:pos="3466"/>
              </w:tabs>
              <w:spacing w:line="266" w:lineRule="auto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Заведующий</w:t>
            </w:r>
            <w:r>
              <w:rPr>
                <w:rStyle w:val="a3"/>
                <w:color w:val="000000"/>
                <w:sz w:val="24"/>
                <w:szCs w:val="24"/>
              </w:rPr>
              <w:tab/>
              <w:t xml:space="preserve">(начальник) </w:t>
            </w:r>
            <w:r w:rsidR="00EE384D" w:rsidRPr="00C36CDA">
              <w:rPr>
                <w:rStyle w:val="a3"/>
                <w:color w:val="000000"/>
                <w:sz w:val="24"/>
                <w:szCs w:val="24"/>
              </w:rPr>
              <w:t>структурным</w:t>
            </w:r>
          </w:p>
          <w:p w:rsidR="00CA476A" w:rsidRDefault="00EE384D" w:rsidP="00CA476A">
            <w:pPr>
              <w:pStyle w:val="a4"/>
              <w:tabs>
                <w:tab w:val="left" w:pos="1181"/>
                <w:tab w:val="left" w:pos="2285"/>
              </w:tabs>
              <w:spacing w:line="266" w:lineRule="auto"/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подразделением: кабинетом,</w:t>
            </w:r>
            <w:r w:rsidR="00CA476A">
              <w:rPr>
                <w:rStyle w:val="a3"/>
                <w:color w:val="000000"/>
                <w:sz w:val="24"/>
                <w:szCs w:val="24"/>
              </w:rPr>
              <w:t xml:space="preserve"> </w:t>
            </w:r>
            <w:r w:rsidRPr="00C36CDA">
              <w:rPr>
                <w:rStyle w:val="a3"/>
                <w:color w:val="000000"/>
                <w:sz w:val="24"/>
                <w:szCs w:val="24"/>
              </w:rPr>
              <w:t>учебной</w:t>
            </w:r>
            <w:r w:rsidR="00CA476A">
              <w:rPr>
                <w:rStyle w:val="a3"/>
                <w:color w:val="000000"/>
                <w:sz w:val="24"/>
                <w:szCs w:val="24"/>
              </w:rPr>
              <w:t xml:space="preserve"> </w:t>
            </w:r>
            <w:r w:rsidRPr="00C36CDA">
              <w:rPr>
                <w:rStyle w:val="a3"/>
                <w:color w:val="000000"/>
                <w:sz w:val="24"/>
                <w:szCs w:val="24"/>
              </w:rPr>
              <w:t>(учебно-производственной)</w:t>
            </w:r>
            <w:r w:rsidR="00C36CDA">
              <w:rPr>
                <w:rStyle w:val="a3"/>
                <w:color w:val="000000"/>
                <w:sz w:val="24"/>
                <w:szCs w:val="24"/>
              </w:rPr>
              <w:t xml:space="preserve"> мастерской и </w:t>
            </w:r>
            <w:r w:rsidRPr="00C36CDA">
              <w:rPr>
                <w:rStyle w:val="a3"/>
                <w:color w:val="000000"/>
                <w:sz w:val="24"/>
                <w:szCs w:val="24"/>
              </w:rPr>
              <w:t>другими</w:t>
            </w:r>
            <w:r w:rsidR="00CA476A">
              <w:rPr>
                <w:rStyle w:val="a3"/>
                <w:color w:val="000000"/>
                <w:sz w:val="24"/>
                <w:szCs w:val="24"/>
              </w:rPr>
              <w:t xml:space="preserve"> </w:t>
            </w:r>
            <w:r w:rsidRPr="00C36CDA">
              <w:rPr>
                <w:rStyle w:val="a3"/>
                <w:color w:val="000000"/>
                <w:sz w:val="24"/>
                <w:szCs w:val="24"/>
              </w:rPr>
              <w:t>структурными</w:t>
            </w:r>
            <w:r w:rsidR="00CA476A">
              <w:rPr>
                <w:rStyle w:val="a3"/>
                <w:color w:val="000000"/>
                <w:sz w:val="24"/>
                <w:szCs w:val="24"/>
              </w:rPr>
              <w:t xml:space="preserve"> </w:t>
            </w:r>
            <w:r w:rsidRPr="00C36CDA">
              <w:rPr>
                <w:rStyle w:val="a3"/>
                <w:color w:val="000000"/>
                <w:sz w:val="24"/>
                <w:szCs w:val="24"/>
              </w:rPr>
              <w:t>подразделениями,</w:t>
            </w:r>
            <w:r w:rsidRPr="00C36CDA">
              <w:rPr>
                <w:rStyle w:val="a3"/>
                <w:color w:val="000000"/>
                <w:sz w:val="24"/>
                <w:szCs w:val="24"/>
              </w:rPr>
              <w:tab/>
              <w:t>реализующими</w:t>
            </w:r>
            <w:r w:rsidR="00334A57" w:rsidRPr="00C36CDA">
              <w:rPr>
                <w:rStyle w:val="a3"/>
                <w:color w:val="000000"/>
                <w:sz w:val="24"/>
                <w:szCs w:val="24"/>
              </w:rPr>
              <w:t xml:space="preserve"> </w:t>
            </w:r>
          </w:p>
          <w:p w:rsidR="00CA476A" w:rsidRDefault="00CA476A" w:rsidP="00CA476A">
            <w:pPr>
              <w:pStyle w:val="a4"/>
              <w:tabs>
                <w:tab w:val="left" w:pos="1181"/>
                <w:tab w:val="left" w:pos="2285"/>
              </w:tabs>
              <w:spacing w:line="266" w:lineRule="auto"/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</w:t>
            </w:r>
            <w:r w:rsidR="00334A57" w:rsidRPr="00C36CDA">
              <w:rPr>
                <w:rStyle w:val="a3"/>
                <w:color w:val="000000"/>
                <w:sz w:val="24"/>
                <w:szCs w:val="24"/>
              </w:rPr>
              <w:t>бщеобразовательную программу и образовательную программу</w:t>
            </w:r>
            <w:r>
              <w:rPr>
                <w:rStyle w:val="a3"/>
                <w:color w:val="000000"/>
                <w:sz w:val="24"/>
                <w:szCs w:val="24"/>
              </w:rPr>
              <w:t xml:space="preserve"> </w:t>
            </w:r>
          </w:p>
          <w:p w:rsidR="00EE384D" w:rsidRPr="00C36CDA" w:rsidRDefault="00334A57" w:rsidP="00CA476A">
            <w:pPr>
              <w:pStyle w:val="a4"/>
              <w:tabs>
                <w:tab w:val="left" w:pos="1181"/>
                <w:tab w:val="left" w:pos="2285"/>
              </w:tabs>
              <w:spacing w:line="266" w:lineRule="auto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 xml:space="preserve"> дополнительного образования детей &lt;*&gt;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C36CDA" w:rsidRDefault="00EE384D" w:rsidP="00334A57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C36CDA">
              <w:rPr>
                <w:rStyle w:val="a3"/>
                <w:color w:val="000000"/>
                <w:sz w:val="24"/>
                <w:szCs w:val="24"/>
              </w:rPr>
              <w:t>16 741</w:t>
            </w:r>
          </w:p>
        </w:tc>
      </w:tr>
      <w:tr w:rsidR="00334A57" w:rsidRPr="00773A85" w:rsidTr="00C36CDA">
        <w:trPr>
          <w:trHeight w:hRule="exact" w:val="1428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4A57" w:rsidRPr="00773A85" w:rsidRDefault="00334A57" w:rsidP="00334A57">
            <w:pPr>
              <w:pStyle w:val="a4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2</w:t>
            </w:r>
          </w:p>
          <w:p w:rsidR="00334A57" w:rsidRPr="00773A85" w:rsidRDefault="00334A57" w:rsidP="00334A57">
            <w:pPr>
              <w:pStyle w:val="a4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4A57" w:rsidRPr="00773A85" w:rsidRDefault="00C36CDA" w:rsidP="00334A57">
            <w:pPr>
              <w:pStyle w:val="a4"/>
              <w:tabs>
                <w:tab w:val="left" w:pos="1766"/>
                <w:tab w:val="left" w:pos="3466"/>
              </w:tabs>
              <w:spacing w:line="266" w:lineRule="auto"/>
              <w:ind w:firstLine="0"/>
              <w:rPr>
                <w:color w:val="000000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З</w:t>
            </w:r>
            <w:r w:rsidR="00334A57" w:rsidRPr="00773A85">
              <w:rPr>
                <w:rStyle w:val="a3"/>
                <w:color w:val="000000"/>
                <w:sz w:val="24"/>
                <w:szCs w:val="24"/>
              </w:rPr>
              <w:t>аведующий</w:t>
            </w:r>
            <w:r w:rsidR="003A3FCA">
              <w:rPr>
                <w:rStyle w:val="a3"/>
                <w:color w:val="000000"/>
                <w:sz w:val="24"/>
                <w:szCs w:val="24"/>
              </w:rPr>
              <w:t xml:space="preserve"> </w:t>
            </w:r>
            <w:r w:rsidR="00334A57" w:rsidRPr="00773A85">
              <w:rPr>
                <w:rStyle w:val="a3"/>
                <w:color w:val="000000"/>
                <w:sz w:val="24"/>
                <w:szCs w:val="24"/>
              </w:rPr>
              <w:t>(начальник)</w:t>
            </w:r>
            <w:r w:rsidR="003A3FCA">
              <w:rPr>
                <w:rStyle w:val="a3"/>
                <w:color w:val="000000"/>
                <w:sz w:val="24"/>
                <w:szCs w:val="24"/>
              </w:rPr>
              <w:t xml:space="preserve"> </w:t>
            </w:r>
            <w:r w:rsidRPr="00773A85">
              <w:rPr>
                <w:rStyle w:val="a3"/>
                <w:color w:val="000000"/>
                <w:sz w:val="24"/>
                <w:szCs w:val="24"/>
              </w:rPr>
              <w:t>обособленным</w:t>
            </w:r>
            <w:r w:rsidR="003A3FCA">
              <w:rPr>
                <w:rStyle w:val="a3"/>
                <w:color w:val="000000"/>
                <w:sz w:val="24"/>
                <w:szCs w:val="24"/>
              </w:rPr>
              <w:t xml:space="preserve"> </w:t>
            </w:r>
            <w:r w:rsidR="00334A57" w:rsidRPr="00773A85">
              <w:rPr>
                <w:rStyle w:val="a3"/>
                <w:color w:val="000000"/>
                <w:sz w:val="24"/>
                <w:szCs w:val="24"/>
              </w:rPr>
              <w:t>структурным</w:t>
            </w:r>
            <w:r w:rsidR="003A3FCA">
              <w:rPr>
                <w:rStyle w:val="a3"/>
                <w:color w:val="000000"/>
                <w:sz w:val="24"/>
                <w:szCs w:val="24"/>
              </w:rPr>
              <w:t xml:space="preserve"> </w:t>
            </w:r>
            <w:r w:rsidR="00334A57" w:rsidRPr="00773A85">
              <w:rPr>
                <w:rStyle w:val="a3"/>
                <w:color w:val="000000"/>
                <w:sz w:val="24"/>
                <w:szCs w:val="24"/>
              </w:rPr>
              <w:t>подразделением, реализующим общеобразовательную программу и образовательную программу</w:t>
            </w:r>
          </w:p>
          <w:p w:rsidR="00334A57" w:rsidRDefault="00334A57" w:rsidP="00C36CDA">
            <w:pPr>
              <w:pStyle w:val="a4"/>
              <w:tabs>
                <w:tab w:val="left" w:pos="1766"/>
                <w:tab w:val="left" w:pos="3466"/>
              </w:tabs>
              <w:spacing w:line="266" w:lineRule="auto"/>
              <w:ind w:firstLine="0"/>
              <w:rPr>
                <w:rStyle w:val="a3"/>
                <w:color w:val="000000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дополнительного образования детей</w:t>
            </w:r>
            <w:r w:rsidR="003A3FCA">
              <w:rPr>
                <w:rStyle w:val="a3"/>
                <w:color w:val="000000"/>
                <w:sz w:val="24"/>
                <w:szCs w:val="24"/>
              </w:rPr>
              <w:t xml:space="preserve"> </w:t>
            </w:r>
          </w:p>
          <w:p w:rsidR="003A3FCA" w:rsidRDefault="003A3FCA" w:rsidP="00C36CDA">
            <w:pPr>
              <w:pStyle w:val="a4"/>
              <w:tabs>
                <w:tab w:val="left" w:pos="1766"/>
                <w:tab w:val="left" w:pos="3466"/>
              </w:tabs>
              <w:spacing w:line="266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3A3FCA" w:rsidRDefault="003A3FCA" w:rsidP="00C36CDA">
            <w:pPr>
              <w:pStyle w:val="a4"/>
              <w:tabs>
                <w:tab w:val="left" w:pos="1766"/>
                <w:tab w:val="left" w:pos="3466"/>
              </w:tabs>
              <w:spacing w:line="266" w:lineRule="auto"/>
              <w:ind w:firstLine="0"/>
              <w:rPr>
                <w:color w:val="000000"/>
                <w:sz w:val="24"/>
                <w:szCs w:val="24"/>
              </w:rPr>
            </w:pPr>
          </w:p>
          <w:p w:rsidR="003A3FCA" w:rsidRPr="00773A85" w:rsidRDefault="003A3FCA" w:rsidP="00C36CDA">
            <w:pPr>
              <w:pStyle w:val="a4"/>
              <w:tabs>
                <w:tab w:val="left" w:pos="1766"/>
                <w:tab w:val="left" w:pos="3466"/>
              </w:tabs>
              <w:spacing w:line="266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A57" w:rsidRPr="00773A85" w:rsidRDefault="00334A57" w:rsidP="00334A57">
            <w:pPr>
              <w:pStyle w:val="a4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17 036</w:t>
            </w:r>
          </w:p>
        </w:tc>
      </w:tr>
      <w:tr w:rsidR="00334A57" w:rsidRPr="00773A85" w:rsidTr="00773A85">
        <w:trPr>
          <w:trHeight w:hRule="exact" w:val="2128"/>
          <w:jc w:val="center"/>
        </w:trPr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4A57" w:rsidRPr="00773A85" w:rsidRDefault="00334A57" w:rsidP="00334A57">
            <w:pPr>
              <w:pStyle w:val="a4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lastRenderedPageBreak/>
              <w:t>3</w:t>
            </w:r>
          </w:p>
          <w:p w:rsidR="00334A57" w:rsidRPr="00773A85" w:rsidRDefault="00334A57" w:rsidP="00334A57">
            <w:pPr>
              <w:pStyle w:val="a4"/>
              <w:ind w:firstLine="0"/>
              <w:jc w:val="center"/>
              <w:rPr>
                <w:color w:val="000000"/>
                <w:sz w:val="24"/>
                <w:szCs w:val="24"/>
                <w:highlight w:val="yellow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334A57" w:rsidRDefault="00334A57" w:rsidP="003A3FCA">
            <w:pPr>
              <w:pStyle w:val="a4"/>
              <w:tabs>
                <w:tab w:val="left" w:pos="1766"/>
                <w:tab w:val="left" w:pos="3446"/>
              </w:tabs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Начальник (заведующий, директор, руководит</w:t>
            </w:r>
            <w:r w:rsidR="00773A85" w:rsidRPr="00773A85">
              <w:rPr>
                <w:rStyle w:val="a3"/>
                <w:color w:val="000000"/>
                <w:sz w:val="24"/>
                <w:szCs w:val="24"/>
              </w:rPr>
              <w:t>ель, управляющий) обособленного</w:t>
            </w:r>
            <w:r w:rsidR="003A3FCA">
              <w:rPr>
                <w:rStyle w:val="a3"/>
                <w:color w:val="000000"/>
                <w:sz w:val="24"/>
                <w:szCs w:val="24"/>
              </w:rPr>
              <w:t xml:space="preserve"> </w:t>
            </w:r>
            <w:r w:rsidRPr="00773A85">
              <w:rPr>
                <w:rStyle w:val="a3"/>
                <w:color w:val="000000"/>
                <w:sz w:val="24"/>
                <w:szCs w:val="24"/>
              </w:rPr>
              <w:t>структурного</w:t>
            </w:r>
            <w:r w:rsidR="003A3FCA">
              <w:rPr>
                <w:rStyle w:val="a3"/>
                <w:color w:val="000000"/>
                <w:sz w:val="24"/>
                <w:szCs w:val="24"/>
              </w:rPr>
              <w:t xml:space="preserve"> </w:t>
            </w:r>
          </w:p>
          <w:p w:rsidR="00334A57" w:rsidRPr="00773A85" w:rsidRDefault="00773A85" w:rsidP="003A3FCA">
            <w:pPr>
              <w:pStyle w:val="a4"/>
              <w:tabs>
                <w:tab w:val="left" w:pos="1766"/>
                <w:tab w:val="left" w:pos="3466"/>
              </w:tabs>
              <w:ind w:firstLine="0"/>
              <w:jc w:val="both"/>
              <w:rPr>
                <w:color w:val="000000"/>
                <w:sz w:val="24"/>
                <w:szCs w:val="24"/>
                <w:highlight w:val="yellow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подразделения</w:t>
            </w:r>
            <w:r w:rsidRPr="00773A85">
              <w:rPr>
                <w:rStyle w:val="a3"/>
                <w:color w:val="000000"/>
                <w:sz w:val="24"/>
                <w:szCs w:val="24"/>
              </w:rPr>
              <w:tab/>
            </w:r>
            <w:proofErr w:type="gramStart"/>
            <w:r w:rsidRPr="00773A85">
              <w:rPr>
                <w:rStyle w:val="a3"/>
                <w:color w:val="000000"/>
                <w:sz w:val="24"/>
                <w:szCs w:val="24"/>
              </w:rPr>
              <w:t xml:space="preserve">образовательного  </w:t>
            </w:r>
            <w:r w:rsidR="00334A57" w:rsidRPr="00773A85">
              <w:rPr>
                <w:rStyle w:val="a3"/>
                <w:color w:val="000000"/>
                <w:sz w:val="24"/>
                <w:szCs w:val="24"/>
              </w:rPr>
              <w:t>учреждения</w:t>
            </w:r>
            <w:proofErr w:type="gramEnd"/>
            <w:r w:rsidRPr="00773A85">
              <w:rPr>
                <w:rStyle w:val="a3"/>
                <w:color w:val="000000"/>
                <w:sz w:val="24"/>
                <w:szCs w:val="24"/>
              </w:rPr>
              <w:t xml:space="preserve"> (подразделения) </w:t>
            </w:r>
            <w:r w:rsidR="00334A57" w:rsidRPr="00773A85">
              <w:rPr>
                <w:rStyle w:val="a3"/>
                <w:color w:val="000000"/>
                <w:sz w:val="24"/>
                <w:szCs w:val="24"/>
              </w:rPr>
              <w:t>начального</w:t>
            </w:r>
            <w:r w:rsidR="00334A57" w:rsidRPr="00773A85">
              <w:rPr>
                <w:rStyle w:val="a3"/>
                <w:color w:val="000000"/>
                <w:sz w:val="24"/>
                <w:szCs w:val="24"/>
              </w:rPr>
              <w:tab/>
              <w:t>и</w:t>
            </w:r>
            <w:r w:rsidR="00334A57" w:rsidRPr="00773A85">
              <w:rPr>
                <w:rStyle w:val="a3"/>
                <w:color w:val="000000"/>
                <w:sz w:val="24"/>
                <w:szCs w:val="24"/>
              </w:rPr>
              <w:tab/>
              <w:t>среднего</w:t>
            </w:r>
          </w:p>
          <w:p w:rsidR="00334A57" w:rsidRDefault="00334A57" w:rsidP="003A3FCA">
            <w:pPr>
              <w:pStyle w:val="a4"/>
              <w:tabs>
                <w:tab w:val="left" w:pos="1766"/>
                <w:tab w:val="left" w:pos="3466"/>
              </w:tabs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профессионального образования</w:t>
            </w:r>
          </w:p>
          <w:p w:rsidR="003A3FCA" w:rsidRPr="00773A85" w:rsidRDefault="003A3FCA" w:rsidP="003A3FCA">
            <w:pPr>
              <w:pStyle w:val="a4"/>
              <w:tabs>
                <w:tab w:val="left" w:pos="1766"/>
                <w:tab w:val="left" w:pos="3466"/>
              </w:tabs>
              <w:ind w:firstLine="0"/>
              <w:jc w:val="both"/>
              <w:rPr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4A57" w:rsidRPr="00773A85" w:rsidRDefault="00334A57" w:rsidP="00334A57">
            <w:pPr>
              <w:pStyle w:val="a4"/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17 330</w:t>
            </w:r>
          </w:p>
        </w:tc>
      </w:tr>
    </w:tbl>
    <w:p w:rsidR="00334A57" w:rsidRDefault="00334A57" w:rsidP="00334A57">
      <w:pPr>
        <w:pStyle w:val="24"/>
        <w:spacing w:after="100"/>
        <w:ind w:firstLine="38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&lt;*&gt; Кроме должностей руководителей структурных подразделений, отнесенных ко 2 квалификационному уровню.</w:t>
      </w:r>
    </w:p>
    <w:p w:rsidR="00334A57" w:rsidRDefault="00334A57" w:rsidP="00334A57">
      <w:pPr>
        <w:pStyle w:val="24"/>
        <w:spacing w:after="260"/>
        <w:ind w:firstLine="38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&lt;**&gt; Кроме должностей руководителей структурных подразделений, отнесенных к 3 квалификационному уровню.</w:t>
      </w:r>
    </w:p>
    <w:p w:rsidR="00EE384D" w:rsidRPr="00773A85" w:rsidRDefault="00EE384D" w:rsidP="002D38B5">
      <w:pPr>
        <w:pStyle w:val="24"/>
        <w:numPr>
          <w:ilvl w:val="0"/>
          <w:numId w:val="28"/>
        </w:numPr>
        <w:tabs>
          <w:tab w:val="left" w:pos="294"/>
        </w:tabs>
        <w:spacing w:after="260"/>
        <w:ind w:firstLine="0"/>
        <w:jc w:val="both"/>
        <w:rPr>
          <w:sz w:val="24"/>
          <w:szCs w:val="24"/>
        </w:rPr>
      </w:pPr>
      <w:bookmarkStart w:id="79" w:name="bookmark286"/>
      <w:bookmarkStart w:id="80" w:name="bookmark289"/>
      <w:bookmarkEnd w:id="79"/>
      <w:bookmarkEnd w:id="80"/>
      <w:r w:rsidRPr="00773A85">
        <w:rPr>
          <w:rStyle w:val="23"/>
          <w:b/>
          <w:bCs/>
          <w:color w:val="000000"/>
          <w:sz w:val="24"/>
          <w:szCs w:val="24"/>
        </w:rPr>
        <w:t>Профессиональные квалификационные группы должностей</w:t>
      </w:r>
      <w:r w:rsidRPr="00773A85">
        <w:rPr>
          <w:rStyle w:val="23"/>
          <w:b/>
          <w:bCs/>
          <w:color w:val="000000"/>
          <w:sz w:val="24"/>
          <w:szCs w:val="24"/>
        </w:rPr>
        <w:br/>
        <w:t>работников культуры, искусства и кинематографии</w:t>
      </w:r>
    </w:p>
    <w:p w:rsidR="00EE384D" w:rsidRPr="00773A85" w:rsidRDefault="00EE384D" w:rsidP="002D38B5">
      <w:pPr>
        <w:pStyle w:val="24"/>
        <w:numPr>
          <w:ilvl w:val="1"/>
          <w:numId w:val="28"/>
        </w:numPr>
        <w:tabs>
          <w:tab w:val="left" w:pos="476"/>
        </w:tabs>
        <w:spacing w:after="260"/>
        <w:ind w:firstLine="0"/>
        <w:jc w:val="both"/>
        <w:rPr>
          <w:sz w:val="24"/>
          <w:szCs w:val="24"/>
        </w:rPr>
      </w:pPr>
      <w:bookmarkStart w:id="81" w:name="bookmark290"/>
      <w:bookmarkStart w:id="82" w:name="bookmark291"/>
      <w:bookmarkEnd w:id="81"/>
      <w:bookmarkEnd w:id="82"/>
      <w:r w:rsidRPr="00773A85">
        <w:rPr>
          <w:rStyle w:val="23"/>
          <w:b/>
          <w:bCs/>
          <w:color w:val="000000"/>
          <w:sz w:val="24"/>
          <w:szCs w:val="24"/>
        </w:rPr>
        <w:t>Профессиональная квалификационная группа</w:t>
      </w:r>
      <w:r w:rsidRPr="00773A85">
        <w:rPr>
          <w:rStyle w:val="23"/>
          <w:b/>
          <w:bCs/>
          <w:color w:val="000000"/>
          <w:sz w:val="24"/>
          <w:szCs w:val="24"/>
        </w:rPr>
        <w:br/>
        <w:t>«Должности работников культуры, искусства</w:t>
      </w:r>
      <w:r w:rsidRPr="00773A85">
        <w:rPr>
          <w:rStyle w:val="23"/>
          <w:b/>
          <w:bCs/>
          <w:color w:val="000000"/>
          <w:sz w:val="24"/>
          <w:szCs w:val="24"/>
        </w:rPr>
        <w:br/>
        <w:t>и кинематографии ведущего звена»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4291"/>
        <w:gridCol w:w="3130"/>
      </w:tblGrid>
      <w:tr w:rsidR="00EE384D" w:rsidRPr="00773A85" w:rsidTr="000E3720">
        <w:trPr>
          <w:trHeight w:hRule="exact" w:val="622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773A85" w:rsidRDefault="00EE384D" w:rsidP="000E3720">
            <w:pPr>
              <w:pStyle w:val="a4"/>
              <w:spacing w:line="26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Pr="00773A85" w:rsidRDefault="00EE384D" w:rsidP="000E3720">
            <w:pPr>
              <w:pStyle w:val="a4"/>
              <w:spacing w:line="271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Pr="00773A85" w:rsidRDefault="00EE384D" w:rsidP="000E3720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Должностной оклад, рублей</w:t>
            </w:r>
          </w:p>
        </w:tc>
      </w:tr>
      <w:tr w:rsidR="00EE384D" w:rsidRPr="00773A85" w:rsidTr="00773A85">
        <w:trPr>
          <w:trHeight w:hRule="exact" w:val="439"/>
          <w:jc w:val="center"/>
        </w:trPr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773A85" w:rsidRDefault="00EE384D" w:rsidP="00773A85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Pr="00773A85" w:rsidRDefault="00EE384D" w:rsidP="00773A85">
            <w:pPr>
              <w:pStyle w:val="a4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Библ</w:t>
            </w:r>
            <w:r w:rsidR="000E3720" w:rsidRPr="00773A85">
              <w:rPr>
                <w:rStyle w:val="a3"/>
                <w:color w:val="000000"/>
                <w:sz w:val="24"/>
                <w:szCs w:val="24"/>
              </w:rPr>
              <w:t>и</w:t>
            </w:r>
            <w:r w:rsidRPr="00773A85">
              <w:rPr>
                <w:rStyle w:val="a3"/>
                <w:color w:val="000000"/>
                <w:sz w:val="24"/>
                <w:szCs w:val="24"/>
              </w:rPr>
              <w:t>отека</w:t>
            </w:r>
            <w:r w:rsidR="000E3720" w:rsidRPr="00773A85">
              <w:rPr>
                <w:rStyle w:val="a3"/>
                <w:color w:val="000000"/>
                <w:sz w:val="24"/>
                <w:szCs w:val="24"/>
              </w:rPr>
              <w:t>р</w:t>
            </w:r>
            <w:r w:rsidRPr="00773A85">
              <w:rPr>
                <w:rStyle w:val="a3"/>
                <w:color w:val="000000"/>
                <w:sz w:val="24"/>
                <w:szCs w:val="24"/>
              </w:rPr>
              <w:t>ь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Pr="00773A85" w:rsidRDefault="00EE384D" w:rsidP="00773A85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12 497</w:t>
            </w:r>
          </w:p>
        </w:tc>
      </w:tr>
    </w:tbl>
    <w:p w:rsidR="00773A85" w:rsidRPr="00773A85" w:rsidRDefault="00773A85" w:rsidP="00773A85">
      <w:pPr>
        <w:pStyle w:val="24"/>
        <w:numPr>
          <w:ilvl w:val="1"/>
          <w:numId w:val="28"/>
        </w:numPr>
        <w:tabs>
          <w:tab w:val="left" w:pos="913"/>
        </w:tabs>
        <w:spacing w:after="260"/>
        <w:ind w:firstLine="0"/>
        <w:jc w:val="both"/>
        <w:rPr>
          <w:sz w:val="24"/>
          <w:szCs w:val="24"/>
        </w:rPr>
      </w:pPr>
      <w:r w:rsidRPr="00773A85">
        <w:rPr>
          <w:rStyle w:val="23"/>
          <w:b/>
          <w:bCs/>
          <w:color w:val="000000"/>
          <w:sz w:val="24"/>
          <w:szCs w:val="24"/>
        </w:rPr>
        <w:t>Профессиональная квалификационная группа</w:t>
      </w:r>
      <w:r w:rsidRPr="00773A85">
        <w:rPr>
          <w:rStyle w:val="23"/>
          <w:b/>
          <w:bCs/>
          <w:color w:val="000000"/>
          <w:sz w:val="24"/>
          <w:szCs w:val="24"/>
        </w:rPr>
        <w:br/>
        <w:t>«Должности руководящего состава учреждений культуры,</w:t>
      </w:r>
      <w:r w:rsidRPr="00773A85">
        <w:rPr>
          <w:rStyle w:val="23"/>
          <w:b/>
          <w:bCs/>
          <w:color w:val="000000"/>
          <w:sz w:val="24"/>
          <w:szCs w:val="24"/>
        </w:rPr>
        <w:br/>
        <w:t>искусства и кинематографии»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8"/>
        <w:gridCol w:w="4282"/>
        <w:gridCol w:w="3130"/>
      </w:tblGrid>
      <w:tr w:rsidR="00773A85" w:rsidRPr="00773A85" w:rsidTr="00AA54D1">
        <w:trPr>
          <w:trHeight w:hRule="exact" w:val="621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3A85" w:rsidRPr="00773A85" w:rsidRDefault="00773A85" w:rsidP="00AA54D1">
            <w:pPr>
              <w:pStyle w:val="a4"/>
              <w:spacing w:line="26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73A85" w:rsidRPr="00773A85" w:rsidRDefault="00773A85" w:rsidP="00AA54D1">
            <w:pPr>
              <w:pStyle w:val="a4"/>
              <w:spacing w:line="266" w:lineRule="auto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Должности, отнесенные к квалификационным уровням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73A85" w:rsidRPr="00773A85" w:rsidRDefault="00773A85" w:rsidP="00AA54D1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Должностной оклад, рублей</w:t>
            </w:r>
          </w:p>
        </w:tc>
      </w:tr>
      <w:tr w:rsidR="00773A85" w:rsidRPr="00773A85" w:rsidTr="00773A85">
        <w:trPr>
          <w:trHeight w:hRule="exact" w:val="555"/>
          <w:jc w:val="center"/>
        </w:trPr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3A85" w:rsidRPr="00773A85" w:rsidRDefault="00773A85" w:rsidP="00AA54D1">
            <w:pPr>
              <w:rPr>
                <w:color w:val="auto"/>
                <w:sz w:val="24"/>
                <w:szCs w:val="24"/>
              </w:rPr>
            </w:pPr>
          </w:p>
        </w:tc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73A85" w:rsidRPr="00773A85" w:rsidRDefault="00773A85" w:rsidP="00AA54D1">
            <w:pPr>
              <w:pStyle w:val="a4"/>
              <w:ind w:firstLine="0"/>
              <w:rPr>
                <w:rFonts w:ascii="Arial Unicode MS" w:cs="Arial Unicode MS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Заведующий филиалом библиотеки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3A85" w:rsidRPr="00773A85" w:rsidRDefault="00773A85" w:rsidP="00AA54D1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 w:rsidRPr="00773A85">
              <w:rPr>
                <w:rStyle w:val="a3"/>
                <w:color w:val="000000"/>
                <w:sz w:val="24"/>
                <w:szCs w:val="24"/>
              </w:rPr>
              <w:t>16 021</w:t>
            </w:r>
          </w:p>
        </w:tc>
      </w:tr>
    </w:tbl>
    <w:p w:rsidR="00773A85" w:rsidRDefault="00773A85" w:rsidP="00773A85">
      <w:pPr>
        <w:spacing w:after="259" w:line="1" w:lineRule="exact"/>
        <w:jc w:val="both"/>
        <w:rPr>
          <w:color w:val="auto"/>
        </w:rPr>
      </w:pPr>
    </w:p>
    <w:p w:rsidR="00EE384D" w:rsidRDefault="00EE384D" w:rsidP="002D38B5">
      <w:pPr>
        <w:autoSpaceDE w:val="0"/>
        <w:autoSpaceDN w:val="0"/>
        <w:adjustRightInd w:val="0"/>
        <w:spacing w:line="20" w:lineRule="exact"/>
        <w:jc w:val="both"/>
        <w:rPr>
          <w:color w:val="auto"/>
          <w:sz w:val="2"/>
          <w:szCs w:val="2"/>
        </w:rPr>
      </w:pPr>
      <w:r>
        <w:rPr>
          <w:color w:val="auto"/>
          <w:sz w:val="2"/>
          <w:szCs w:val="2"/>
        </w:rPr>
        <w:br w:type="page"/>
      </w:r>
    </w:p>
    <w:p w:rsidR="0098419E" w:rsidRPr="00773A85" w:rsidRDefault="0098419E" w:rsidP="0098419E">
      <w:pPr>
        <w:jc w:val="right"/>
        <w:rPr>
          <w:rFonts w:ascii="Times New Roman" w:hAnsi="Times New Roman" w:cs="Times New Roman"/>
          <w:color w:val="auto"/>
        </w:rPr>
      </w:pPr>
      <w:bookmarkStart w:id="83" w:name="bookmark292"/>
      <w:bookmarkStart w:id="84" w:name="bookmark293"/>
      <w:bookmarkEnd w:id="83"/>
      <w:bookmarkEnd w:id="84"/>
      <w:r>
        <w:rPr>
          <w:rStyle w:val="23"/>
        </w:rPr>
        <w:lastRenderedPageBreak/>
        <w:t>Приложение № 5</w:t>
      </w:r>
      <w:r>
        <w:rPr>
          <w:rStyle w:val="23"/>
        </w:rPr>
        <w:br/>
      </w:r>
      <w:r w:rsidRPr="00773A85">
        <w:rPr>
          <w:rFonts w:ascii="Times New Roman" w:hAnsi="Times New Roman" w:cs="Times New Roman"/>
          <w:color w:val="auto"/>
        </w:rPr>
        <w:t xml:space="preserve">к примерному положению об оплате труда </w:t>
      </w:r>
    </w:p>
    <w:p w:rsidR="0098419E" w:rsidRPr="00773A85" w:rsidRDefault="0098419E" w:rsidP="0098419E">
      <w:pPr>
        <w:jc w:val="right"/>
        <w:rPr>
          <w:rFonts w:ascii="Times New Roman" w:hAnsi="Times New Roman" w:cs="Times New Roman"/>
        </w:rPr>
      </w:pPr>
      <w:r w:rsidRPr="00773A85">
        <w:rPr>
          <w:rFonts w:ascii="Times New Roman" w:hAnsi="Times New Roman" w:cs="Times New Roman"/>
          <w:color w:val="auto"/>
        </w:rPr>
        <w:t>работников</w:t>
      </w:r>
      <w:r w:rsidRPr="00773A85">
        <w:rPr>
          <w:rFonts w:ascii="Times New Roman" w:hAnsi="Times New Roman" w:cs="Times New Roman"/>
        </w:rPr>
        <w:t xml:space="preserve"> </w:t>
      </w:r>
      <w:proofErr w:type="gramStart"/>
      <w:r w:rsidRPr="00773A85">
        <w:rPr>
          <w:rFonts w:ascii="Times New Roman" w:hAnsi="Times New Roman" w:cs="Times New Roman"/>
        </w:rPr>
        <w:t>муниципальных  образовательных</w:t>
      </w:r>
      <w:proofErr w:type="gramEnd"/>
    </w:p>
    <w:p w:rsidR="0098419E" w:rsidRPr="00773A85" w:rsidRDefault="0098419E" w:rsidP="0098419E">
      <w:pPr>
        <w:jc w:val="right"/>
        <w:rPr>
          <w:rFonts w:ascii="Times New Roman" w:hAnsi="Times New Roman" w:cs="Times New Roman"/>
          <w:bCs/>
        </w:rPr>
      </w:pPr>
      <w:r w:rsidRPr="00773A85">
        <w:rPr>
          <w:rFonts w:ascii="Times New Roman" w:hAnsi="Times New Roman" w:cs="Times New Roman"/>
        </w:rPr>
        <w:t xml:space="preserve"> учреждений</w:t>
      </w:r>
      <w:r w:rsidRPr="00773A85">
        <w:rPr>
          <w:rFonts w:ascii="Times New Roman" w:hAnsi="Times New Roman" w:cs="Times New Roman"/>
          <w:bCs/>
        </w:rPr>
        <w:t xml:space="preserve">, координация и регулирование </w:t>
      </w:r>
    </w:p>
    <w:p w:rsidR="0098419E" w:rsidRPr="00773A85" w:rsidRDefault="0098419E" w:rsidP="0098419E">
      <w:pPr>
        <w:jc w:val="right"/>
        <w:rPr>
          <w:rFonts w:ascii="Times New Roman" w:hAnsi="Times New Roman" w:cs="Times New Roman"/>
          <w:bCs/>
        </w:rPr>
      </w:pPr>
      <w:r w:rsidRPr="00773A85">
        <w:rPr>
          <w:rFonts w:ascii="Times New Roman" w:hAnsi="Times New Roman" w:cs="Times New Roman"/>
          <w:bCs/>
        </w:rPr>
        <w:t>деятельности которых возложены</w:t>
      </w:r>
    </w:p>
    <w:p w:rsidR="0098419E" w:rsidRPr="00773A85" w:rsidRDefault="0098419E" w:rsidP="0098419E">
      <w:pPr>
        <w:jc w:val="right"/>
        <w:rPr>
          <w:rFonts w:ascii="Times New Roman" w:hAnsi="Times New Roman" w:cs="Times New Roman"/>
        </w:rPr>
      </w:pPr>
      <w:r w:rsidRPr="00773A85">
        <w:rPr>
          <w:rFonts w:ascii="Times New Roman" w:hAnsi="Times New Roman" w:cs="Times New Roman"/>
          <w:bCs/>
        </w:rPr>
        <w:t xml:space="preserve"> на </w:t>
      </w:r>
      <w:r w:rsidRPr="00773A85">
        <w:rPr>
          <w:rFonts w:ascii="Times New Roman" w:hAnsi="Times New Roman" w:cs="Times New Roman"/>
        </w:rPr>
        <w:t xml:space="preserve">Комитет образования администрации </w:t>
      </w:r>
    </w:p>
    <w:p w:rsidR="0098419E" w:rsidRDefault="0098419E" w:rsidP="0098419E">
      <w:pPr>
        <w:jc w:val="right"/>
        <w:rPr>
          <w:rFonts w:ascii="Times New Roman" w:hAnsi="Times New Roman" w:cs="Times New Roman"/>
        </w:rPr>
      </w:pPr>
      <w:r w:rsidRPr="00773A85">
        <w:rPr>
          <w:rFonts w:ascii="Times New Roman" w:hAnsi="Times New Roman" w:cs="Times New Roman"/>
        </w:rPr>
        <w:t>муниципального</w:t>
      </w:r>
      <w:r w:rsidR="000E0F45">
        <w:rPr>
          <w:rFonts w:ascii="Times New Roman" w:hAnsi="Times New Roman" w:cs="Times New Roman"/>
        </w:rPr>
        <w:t xml:space="preserve"> района «</w:t>
      </w:r>
      <w:proofErr w:type="spellStart"/>
      <w:r w:rsidR="000E0F45">
        <w:rPr>
          <w:rFonts w:ascii="Times New Roman" w:hAnsi="Times New Roman" w:cs="Times New Roman"/>
        </w:rPr>
        <w:t>Шилкинский</w:t>
      </w:r>
      <w:proofErr w:type="spellEnd"/>
      <w:r w:rsidR="000E0F45">
        <w:rPr>
          <w:rFonts w:ascii="Times New Roman" w:hAnsi="Times New Roman" w:cs="Times New Roman"/>
        </w:rPr>
        <w:t xml:space="preserve"> район»</w:t>
      </w:r>
    </w:p>
    <w:p w:rsidR="0098419E" w:rsidRPr="00773A85" w:rsidRDefault="0098419E" w:rsidP="0098419E">
      <w:pPr>
        <w:jc w:val="right"/>
        <w:rPr>
          <w:rFonts w:ascii="Times New Roman" w:hAnsi="Times New Roman" w:cs="Times New Roman"/>
          <w:color w:val="auto"/>
        </w:rPr>
      </w:pPr>
    </w:p>
    <w:p w:rsidR="00F040E8" w:rsidRDefault="00F040E8" w:rsidP="00334A57">
      <w:pPr>
        <w:pStyle w:val="24"/>
        <w:ind w:firstLine="0"/>
        <w:jc w:val="center"/>
        <w:rPr>
          <w:rStyle w:val="23"/>
          <w:b/>
          <w:color w:val="000000"/>
        </w:rPr>
      </w:pPr>
    </w:p>
    <w:p w:rsidR="00EE384D" w:rsidRPr="00334A57" w:rsidRDefault="00EE384D" w:rsidP="00334A57">
      <w:pPr>
        <w:pStyle w:val="24"/>
        <w:ind w:firstLine="0"/>
        <w:jc w:val="center"/>
        <w:rPr>
          <w:rFonts w:ascii="Arial Unicode MS" w:cs="Arial Unicode MS"/>
          <w:b/>
        </w:rPr>
      </w:pPr>
      <w:r w:rsidRPr="00334A57">
        <w:rPr>
          <w:rStyle w:val="23"/>
          <w:b/>
          <w:color w:val="000000"/>
        </w:rPr>
        <w:t>ОБРАЗЕЦ ДОПОЛНИТЕЛЬНОГО СОГЛАШЕНИЯ</w:t>
      </w:r>
    </w:p>
    <w:p w:rsidR="00EE384D" w:rsidRPr="00334A57" w:rsidRDefault="00EE384D" w:rsidP="00334A57">
      <w:pPr>
        <w:pStyle w:val="24"/>
        <w:spacing w:after="260"/>
        <w:ind w:firstLine="0"/>
        <w:jc w:val="center"/>
        <w:rPr>
          <w:rFonts w:ascii="Arial Unicode MS" w:cs="Arial Unicode MS"/>
          <w:b/>
        </w:rPr>
      </w:pPr>
      <w:r w:rsidRPr="00334A57">
        <w:rPr>
          <w:rStyle w:val="23"/>
          <w:b/>
          <w:color w:val="000000"/>
        </w:rPr>
        <w:t xml:space="preserve">К ТРУДОВОМУ ДОГОВОРУ С РАБОТНИКОМ </w:t>
      </w:r>
    </w:p>
    <w:p w:rsidR="00EE384D" w:rsidRDefault="00334A57" w:rsidP="002D38B5">
      <w:pPr>
        <w:pStyle w:val="24"/>
        <w:tabs>
          <w:tab w:val="left" w:pos="1685"/>
        </w:tabs>
        <w:ind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 xml:space="preserve"> ________________                                                                                </w:t>
      </w:r>
      <w:r w:rsidR="00EE384D">
        <w:rPr>
          <w:rStyle w:val="23"/>
          <w:color w:val="000000"/>
        </w:rPr>
        <w:t>"</w:t>
      </w:r>
      <w:r>
        <w:rPr>
          <w:rStyle w:val="23"/>
          <w:color w:val="000000"/>
        </w:rPr>
        <w:t>___</w:t>
      </w:r>
      <w:r w:rsidR="00EE384D">
        <w:rPr>
          <w:rStyle w:val="23"/>
          <w:color w:val="000000"/>
        </w:rPr>
        <w:t>"</w:t>
      </w:r>
      <w:r>
        <w:rPr>
          <w:rStyle w:val="23"/>
          <w:color w:val="000000"/>
        </w:rPr>
        <w:t>_________</w:t>
      </w:r>
      <w:r w:rsidR="00EE384D">
        <w:rPr>
          <w:rStyle w:val="23"/>
          <w:color w:val="000000"/>
        </w:rPr>
        <w:t>20</w:t>
      </w:r>
      <w:r>
        <w:rPr>
          <w:rStyle w:val="23"/>
          <w:color w:val="000000"/>
        </w:rPr>
        <w:t>___</w:t>
      </w:r>
      <w:r w:rsidR="00EE384D">
        <w:rPr>
          <w:rStyle w:val="23"/>
          <w:color w:val="000000"/>
        </w:rPr>
        <w:t xml:space="preserve"> года</w:t>
      </w:r>
    </w:p>
    <w:p w:rsidR="00EE384D" w:rsidRDefault="00EE384D" w:rsidP="002D38B5">
      <w:pPr>
        <w:pStyle w:val="32"/>
        <w:spacing w:after="540"/>
        <w:ind w:left="0"/>
        <w:jc w:val="both"/>
        <w:rPr>
          <w:rFonts w:ascii="Arial Unicode MS" w:cs="Arial Unicode MS"/>
          <w:sz w:val="24"/>
          <w:szCs w:val="24"/>
        </w:rPr>
      </w:pPr>
      <w:r>
        <w:rPr>
          <w:rStyle w:val="31"/>
          <w:color w:val="000000"/>
          <w:sz w:val="17"/>
          <w:szCs w:val="17"/>
        </w:rPr>
        <w:t>(город, населенный пункт)</w:t>
      </w:r>
    </w:p>
    <w:p w:rsidR="00334A57" w:rsidRDefault="00334A57" w:rsidP="00334A57">
      <w:pPr>
        <w:pStyle w:val="32"/>
        <w:spacing w:after="0"/>
        <w:ind w:left="0"/>
        <w:jc w:val="both"/>
        <w:rPr>
          <w:rStyle w:val="31"/>
          <w:color w:val="000000"/>
          <w:sz w:val="17"/>
          <w:szCs w:val="17"/>
        </w:rPr>
      </w:pPr>
      <w:r>
        <w:rPr>
          <w:rStyle w:val="31"/>
          <w:color w:val="000000"/>
          <w:sz w:val="17"/>
          <w:szCs w:val="17"/>
        </w:rPr>
        <w:t>____________________________________________________________________________________________________________</w:t>
      </w:r>
    </w:p>
    <w:p w:rsidR="00EE384D" w:rsidRDefault="00EE384D" w:rsidP="00334A57">
      <w:pPr>
        <w:pStyle w:val="32"/>
        <w:spacing w:after="0"/>
        <w:ind w:left="0"/>
        <w:jc w:val="center"/>
        <w:rPr>
          <w:rFonts w:ascii="Arial Unicode MS" w:cs="Arial Unicode MS"/>
          <w:sz w:val="24"/>
          <w:szCs w:val="24"/>
        </w:rPr>
      </w:pPr>
      <w:r>
        <w:rPr>
          <w:rStyle w:val="31"/>
          <w:color w:val="000000"/>
          <w:sz w:val="17"/>
          <w:szCs w:val="17"/>
        </w:rPr>
        <w:t>(наименование учреждения в соответствии с уставом)</w:t>
      </w:r>
    </w:p>
    <w:p w:rsidR="00EE384D" w:rsidRDefault="00EE384D" w:rsidP="00334A57">
      <w:pPr>
        <w:pStyle w:val="24"/>
        <w:tabs>
          <w:tab w:val="left" w:leader="underscore" w:pos="2506"/>
          <w:tab w:val="left" w:leader="underscore" w:pos="3720"/>
        </w:tabs>
        <w:ind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в лице</w:t>
      </w:r>
      <w:r w:rsidR="00334A57">
        <w:rPr>
          <w:rStyle w:val="23"/>
          <w:color w:val="000000"/>
        </w:rPr>
        <w:t xml:space="preserve"> ______________________________________________________________________</w:t>
      </w:r>
    </w:p>
    <w:p w:rsidR="00EE384D" w:rsidRDefault="00EE384D" w:rsidP="00334A57">
      <w:pPr>
        <w:pStyle w:val="32"/>
        <w:spacing w:after="0"/>
        <w:ind w:left="0"/>
        <w:jc w:val="center"/>
        <w:rPr>
          <w:rFonts w:ascii="Arial Unicode MS" w:cs="Arial Unicode MS"/>
          <w:sz w:val="24"/>
          <w:szCs w:val="24"/>
        </w:rPr>
      </w:pPr>
      <w:r>
        <w:rPr>
          <w:rStyle w:val="31"/>
          <w:color w:val="000000"/>
          <w:sz w:val="17"/>
          <w:szCs w:val="17"/>
        </w:rPr>
        <w:t>(должность, Ф.И.О.)</w:t>
      </w:r>
    </w:p>
    <w:p w:rsidR="00EE384D" w:rsidRDefault="00EE384D" w:rsidP="00334A57">
      <w:pPr>
        <w:pStyle w:val="24"/>
        <w:tabs>
          <w:tab w:val="left" w:leader="underscore" w:pos="5621"/>
        </w:tabs>
        <w:ind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действующего на основании</w:t>
      </w:r>
      <w:r w:rsidR="00334A57">
        <w:rPr>
          <w:rStyle w:val="23"/>
          <w:color w:val="000000"/>
        </w:rPr>
        <w:t>____________________________________________________,</w:t>
      </w:r>
    </w:p>
    <w:p w:rsidR="00EE384D" w:rsidRDefault="00EE384D" w:rsidP="00334A57">
      <w:pPr>
        <w:pStyle w:val="32"/>
        <w:spacing w:after="0"/>
        <w:ind w:left="0"/>
        <w:jc w:val="both"/>
        <w:rPr>
          <w:rFonts w:ascii="Arial Unicode MS" w:cs="Arial Unicode MS"/>
          <w:sz w:val="24"/>
          <w:szCs w:val="24"/>
        </w:rPr>
      </w:pPr>
      <w:r>
        <w:rPr>
          <w:rStyle w:val="31"/>
          <w:color w:val="000000"/>
          <w:sz w:val="17"/>
          <w:szCs w:val="17"/>
        </w:rPr>
        <w:t>(устав, доверенность)</w:t>
      </w:r>
    </w:p>
    <w:p w:rsidR="00EE384D" w:rsidRDefault="00EE384D" w:rsidP="00334A57">
      <w:pPr>
        <w:pStyle w:val="24"/>
        <w:tabs>
          <w:tab w:val="left" w:leader="underscore" w:pos="869"/>
        </w:tabs>
        <w:ind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 xml:space="preserve">именуемый в </w:t>
      </w:r>
      <w:proofErr w:type="spellStart"/>
      <w:r>
        <w:rPr>
          <w:rStyle w:val="23"/>
          <w:color w:val="000000"/>
        </w:rPr>
        <w:t>дальнейшем"Работодатель</w:t>
      </w:r>
      <w:proofErr w:type="spellEnd"/>
      <w:r>
        <w:rPr>
          <w:rStyle w:val="23"/>
          <w:color w:val="000000"/>
        </w:rPr>
        <w:t>", с одной стороны, и</w:t>
      </w:r>
      <w:r w:rsidR="00334A57">
        <w:rPr>
          <w:rStyle w:val="23"/>
          <w:color w:val="000000"/>
        </w:rPr>
        <w:t xml:space="preserve"> _________________________</w:t>
      </w:r>
    </w:p>
    <w:p w:rsidR="00EE384D" w:rsidRDefault="00EE384D" w:rsidP="00334A57">
      <w:pPr>
        <w:pStyle w:val="a4"/>
        <w:ind w:firstLine="0"/>
        <w:rPr>
          <w:rFonts w:ascii="Arial Unicode MS" w:cs="Arial Unicode MS"/>
          <w:sz w:val="24"/>
          <w:szCs w:val="24"/>
        </w:rPr>
      </w:pPr>
      <w:r>
        <w:rPr>
          <w:rStyle w:val="a3"/>
          <w:rFonts w:ascii="Cambria" w:hAnsi="Cambria" w:cs="Cambria"/>
          <w:color w:val="000000"/>
          <w:sz w:val="20"/>
          <w:szCs w:val="20"/>
        </w:rPr>
        <w:t>(Ф.И.О.)</w:t>
      </w:r>
    </w:p>
    <w:p w:rsidR="00EE384D" w:rsidRDefault="00EE384D" w:rsidP="00334A57">
      <w:pPr>
        <w:pStyle w:val="24"/>
        <w:ind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именуемый(</w:t>
      </w:r>
      <w:proofErr w:type="spellStart"/>
      <w:r>
        <w:rPr>
          <w:rStyle w:val="23"/>
          <w:color w:val="000000"/>
        </w:rPr>
        <w:t>ая</w:t>
      </w:r>
      <w:proofErr w:type="spellEnd"/>
      <w:r>
        <w:rPr>
          <w:rStyle w:val="23"/>
          <w:color w:val="000000"/>
        </w:rPr>
        <w:t xml:space="preserve">) в дальнейшем "Работник", с другой стороны (далее - стороны) заключили настоящее дополнительное соглашение к трудовому договору от </w:t>
      </w:r>
      <w:r w:rsidR="00334A57">
        <w:rPr>
          <w:rStyle w:val="23"/>
          <w:color w:val="000000"/>
        </w:rPr>
        <w:t>«__</w:t>
      </w:r>
      <w:proofErr w:type="gramStart"/>
      <w:r w:rsidR="00334A57">
        <w:rPr>
          <w:rStyle w:val="23"/>
          <w:color w:val="000000"/>
        </w:rPr>
        <w:t>_»_</w:t>
      </w:r>
      <w:proofErr w:type="gramEnd"/>
      <w:r w:rsidR="00334A57">
        <w:rPr>
          <w:rStyle w:val="23"/>
          <w:color w:val="000000"/>
        </w:rPr>
        <w:t>________</w:t>
      </w:r>
      <w:r>
        <w:rPr>
          <w:rStyle w:val="23"/>
          <w:color w:val="000000"/>
        </w:rPr>
        <w:t>20</w:t>
      </w:r>
      <w:r w:rsidR="00334A57">
        <w:rPr>
          <w:rStyle w:val="23"/>
          <w:color w:val="000000"/>
        </w:rPr>
        <w:t>___</w:t>
      </w:r>
      <w:r>
        <w:rPr>
          <w:rStyle w:val="23"/>
          <w:color w:val="000000"/>
        </w:rPr>
        <w:t>года</w:t>
      </w:r>
    </w:p>
    <w:p w:rsidR="00EE384D" w:rsidRDefault="00EE384D" w:rsidP="002D38B5">
      <w:pPr>
        <w:pStyle w:val="24"/>
        <w:ind w:firstLine="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№</w:t>
      </w:r>
      <w:r w:rsidR="00334A57">
        <w:rPr>
          <w:rStyle w:val="23"/>
          <w:color w:val="000000"/>
        </w:rPr>
        <w:t xml:space="preserve"> ____о</w:t>
      </w:r>
      <w:r>
        <w:rPr>
          <w:rStyle w:val="23"/>
          <w:color w:val="000000"/>
        </w:rPr>
        <w:t xml:space="preserve"> нижеследующем:</w:t>
      </w:r>
    </w:p>
    <w:p w:rsidR="00EE384D" w:rsidRDefault="00F040E8" w:rsidP="00F040E8">
      <w:pPr>
        <w:pStyle w:val="24"/>
        <w:tabs>
          <w:tab w:val="left" w:pos="432"/>
          <w:tab w:val="left" w:pos="5107"/>
          <w:tab w:val="left" w:pos="6821"/>
        </w:tabs>
        <w:ind w:left="709" w:firstLine="0"/>
        <w:jc w:val="both"/>
        <w:rPr>
          <w:rStyle w:val="23"/>
          <w:color w:val="000000"/>
        </w:rPr>
      </w:pPr>
      <w:bookmarkStart w:id="85" w:name="bookmark300"/>
      <w:bookmarkEnd w:id="85"/>
      <w:r>
        <w:rPr>
          <w:rStyle w:val="23"/>
          <w:color w:val="000000"/>
        </w:rPr>
        <w:t xml:space="preserve">1.Внести в трудовой договор от </w:t>
      </w:r>
      <w:r w:rsidR="00EE384D">
        <w:rPr>
          <w:rStyle w:val="23"/>
          <w:color w:val="000000"/>
        </w:rPr>
        <w:t>"</w:t>
      </w:r>
      <w:r w:rsidR="00334A57">
        <w:rPr>
          <w:rStyle w:val="23"/>
          <w:color w:val="000000"/>
        </w:rPr>
        <w:t>___</w:t>
      </w:r>
      <w:r w:rsidR="00EE384D">
        <w:rPr>
          <w:rStyle w:val="23"/>
          <w:color w:val="000000"/>
        </w:rPr>
        <w:t>"</w:t>
      </w:r>
      <w:r>
        <w:rPr>
          <w:rStyle w:val="23"/>
          <w:color w:val="000000"/>
        </w:rPr>
        <w:t>___</w:t>
      </w:r>
      <w:r w:rsidR="00334A57">
        <w:rPr>
          <w:rStyle w:val="23"/>
          <w:color w:val="000000"/>
        </w:rPr>
        <w:t>___</w:t>
      </w:r>
      <w:r w:rsidR="00EE384D">
        <w:rPr>
          <w:rStyle w:val="23"/>
          <w:color w:val="000000"/>
        </w:rPr>
        <w:t>20</w:t>
      </w:r>
      <w:r w:rsidR="00334A57">
        <w:rPr>
          <w:rStyle w:val="23"/>
          <w:color w:val="000000"/>
        </w:rPr>
        <w:t>_</w:t>
      </w:r>
      <w:r w:rsidR="00EE384D">
        <w:rPr>
          <w:rStyle w:val="23"/>
          <w:color w:val="000000"/>
        </w:rPr>
        <w:t xml:space="preserve"> года №_</w:t>
      </w:r>
      <w:r w:rsidR="00334A57">
        <w:rPr>
          <w:rStyle w:val="23"/>
          <w:color w:val="000000"/>
        </w:rPr>
        <w:t>_</w:t>
      </w:r>
      <w:proofErr w:type="gramStart"/>
      <w:r>
        <w:rPr>
          <w:rStyle w:val="23"/>
          <w:color w:val="000000"/>
        </w:rPr>
        <w:t>следующие  изменения</w:t>
      </w:r>
      <w:proofErr w:type="gramEnd"/>
      <w:r w:rsidR="00EE384D">
        <w:rPr>
          <w:rStyle w:val="23"/>
          <w:color w:val="000000"/>
        </w:rPr>
        <w:t>:</w:t>
      </w:r>
    </w:p>
    <w:p w:rsidR="00F040E8" w:rsidRDefault="00F040E8" w:rsidP="00F040E8">
      <w:pPr>
        <w:pStyle w:val="24"/>
        <w:tabs>
          <w:tab w:val="left" w:pos="432"/>
          <w:tab w:val="left" w:pos="5107"/>
          <w:tab w:val="left" w:pos="6821"/>
        </w:tabs>
        <w:ind w:left="709" w:firstLine="0"/>
        <w:jc w:val="both"/>
      </w:pPr>
    </w:p>
    <w:p w:rsidR="00F040E8" w:rsidRDefault="00EE384D" w:rsidP="00F040E8">
      <w:pPr>
        <w:pStyle w:val="24"/>
        <w:numPr>
          <w:ilvl w:val="0"/>
          <w:numId w:val="36"/>
        </w:numPr>
        <w:tabs>
          <w:tab w:val="left" w:pos="0"/>
        </w:tabs>
        <w:ind w:left="0" w:firstLine="400"/>
        <w:jc w:val="both"/>
      </w:pPr>
      <w:bookmarkStart w:id="86" w:name="bookmark310"/>
      <w:bookmarkEnd w:id="86"/>
      <w:r>
        <w:rPr>
          <w:rStyle w:val="23"/>
          <w:color w:val="000000"/>
        </w:rPr>
        <w:t xml:space="preserve">Настоящее дополнительное соглашение является неотъемлемой частью </w:t>
      </w:r>
      <w:proofErr w:type="spellStart"/>
      <w:r>
        <w:rPr>
          <w:rStyle w:val="23"/>
          <w:color w:val="000000"/>
        </w:rPr>
        <w:t>трудового</w:t>
      </w:r>
      <w:r w:rsidRPr="00F040E8">
        <w:rPr>
          <w:rStyle w:val="23"/>
          <w:color w:val="000000"/>
        </w:rPr>
        <w:t>договора</w:t>
      </w:r>
      <w:proofErr w:type="spellEnd"/>
      <w:r w:rsidRPr="00F040E8">
        <w:rPr>
          <w:rStyle w:val="23"/>
          <w:color w:val="000000"/>
        </w:rPr>
        <w:t xml:space="preserve"> от "</w:t>
      </w:r>
      <w:r w:rsidR="00F040E8" w:rsidRPr="00F040E8">
        <w:rPr>
          <w:rStyle w:val="23"/>
          <w:color w:val="000000"/>
        </w:rPr>
        <w:t>___</w:t>
      </w:r>
      <w:r w:rsidRPr="00F040E8">
        <w:rPr>
          <w:rStyle w:val="23"/>
          <w:color w:val="000000"/>
        </w:rPr>
        <w:t>"</w:t>
      </w:r>
      <w:r w:rsidR="00F040E8" w:rsidRPr="00F040E8">
        <w:rPr>
          <w:rStyle w:val="23"/>
          <w:color w:val="000000"/>
        </w:rPr>
        <w:t>________2</w:t>
      </w:r>
      <w:r w:rsidRPr="00F040E8">
        <w:rPr>
          <w:rStyle w:val="23"/>
          <w:color w:val="000000"/>
        </w:rPr>
        <w:t>0</w:t>
      </w:r>
      <w:r w:rsidRPr="00F040E8">
        <w:rPr>
          <w:rStyle w:val="23"/>
          <w:color w:val="000000"/>
        </w:rPr>
        <w:tab/>
        <w:t xml:space="preserve"> года №</w:t>
      </w:r>
      <w:r w:rsidR="00F040E8" w:rsidRPr="00F040E8">
        <w:rPr>
          <w:rStyle w:val="23"/>
          <w:color w:val="000000"/>
        </w:rPr>
        <w:t xml:space="preserve">____ </w:t>
      </w:r>
      <w:r w:rsidRPr="00F040E8">
        <w:rPr>
          <w:rStyle w:val="23"/>
          <w:color w:val="000000"/>
        </w:rPr>
        <w:t xml:space="preserve">составлено в </w:t>
      </w:r>
      <w:proofErr w:type="spellStart"/>
      <w:r w:rsidRPr="00F040E8">
        <w:rPr>
          <w:rStyle w:val="23"/>
          <w:color w:val="000000"/>
        </w:rPr>
        <w:t>двухэкземплярах</w:t>
      </w:r>
      <w:proofErr w:type="spellEnd"/>
      <w:r w:rsidRPr="00F040E8">
        <w:rPr>
          <w:rStyle w:val="23"/>
          <w:color w:val="000000"/>
        </w:rPr>
        <w:t>, имеющих одинаковую юридическую силу. Один экземпляр хранится у работодателя в личном деле работника, второй - у работника.</w:t>
      </w:r>
      <w:bookmarkStart w:id="87" w:name="bookmark311"/>
      <w:bookmarkEnd w:id="87"/>
    </w:p>
    <w:p w:rsidR="00F040E8" w:rsidRPr="00F040E8" w:rsidRDefault="00EE384D" w:rsidP="00F040E8">
      <w:pPr>
        <w:pStyle w:val="24"/>
        <w:numPr>
          <w:ilvl w:val="0"/>
          <w:numId w:val="36"/>
        </w:numPr>
        <w:tabs>
          <w:tab w:val="left" w:pos="0"/>
        </w:tabs>
        <w:ind w:left="0" w:firstLine="400"/>
        <w:jc w:val="both"/>
        <w:rPr>
          <w:rStyle w:val="23"/>
        </w:rPr>
      </w:pPr>
      <w:r w:rsidRPr="00F040E8">
        <w:rPr>
          <w:rStyle w:val="23"/>
          <w:color w:val="000000"/>
        </w:rPr>
        <w:t>Изменения в трудовой договор, определенные настоящим дополнительным</w:t>
      </w:r>
      <w:r w:rsidR="00F040E8">
        <w:rPr>
          <w:rStyle w:val="23"/>
          <w:color w:val="000000"/>
        </w:rPr>
        <w:t xml:space="preserve"> соглашением, вступает в силу с «__</w:t>
      </w:r>
      <w:proofErr w:type="gramStart"/>
      <w:r w:rsidR="00F040E8">
        <w:rPr>
          <w:rStyle w:val="23"/>
          <w:color w:val="000000"/>
        </w:rPr>
        <w:t>_»_</w:t>
      </w:r>
      <w:proofErr w:type="gramEnd"/>
      <w:r w:rsidR="00F040E8">
        <w:rPr>
          <w:rStyle w:val="23"/>
          <w:color w:val="000000"/>
        </w:rPr>
        <w:t>_______20__ г.</w:t>
      </w:r>
    </w:p>
    <w:p w:rsidR="00F040E8" w:rsidRDefault="00F040E8" w:rsidP="00F040E8">
      <w:pPr>
        <w:pStyle w:val="24"/>
        <w:tabs>
          <w:tab w:val="left" w:pos="0"/>
        </w:tabs>
        <w:ind w:left="400" w:firstLine="0"/>
        <w:jc w:val="both"/>
        <w:rPr>
          <w:rStyle w:val="23"/>
          <w:color w:val="000000"/>
        </w:rPr>
      </w:pPr>
    </w:p>
    <w:p w:rsidR="00F040E8" w:rsidRDefault="00F040E8" w:rsidP="00F040E8">
      <w:pPr>
        <w:pStyle w:val="24"/>
        <w:tabs>
          <w:tab w:val="left" w:pos="0"/>
        </w:tabs>
        <w:ind w:left="400" w:firstLine="0"/>
        <w:jc w:val="both"/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92"/>
        <w:gridCol w:w="4111"/>
      </w:tblGrid>
      <w:tr w:rsidR="00F040E8" w:rsidTr="00F040E8">
        <w:trPr>
          <w:trHeight w:hRule="exact" w:val="378"/>
        </w:trPr>
        <w:tc>
          <w:tcPr>
            <w:tcW w:w="5392" w:type="dxa"/>
            <w:shd w:val="clear" w:color="auto" w:fill="FFFFFF"/>
            <w:vAlign w:val="bottom"/>
          </w:tcPr>
          <w:p w:rsidR="00F040E8" w:rsidRDefault="00F040E8" w:rsidP="00A71B50">
            <w:pPr>
              <w:pStyle w:val="a4"/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  <w:r w:rsidRPr="00F040E8">
              <w:rPr>
                <w:rStyle w:val="a3"/>
                <w:color w:val="000000"/>
                <w:sz w:val="24"/>
                <w:szCs w:val="24"/>
              </w:rPr>
              <w:t>РАБОТОДАТЕЛЬ</w:t>
            </w:r>
          </w:p>
          <w:p w:rsidR="00F040E8" w:rsidRDefault="00F040E8" w:rsidP="00A71B50">
            <w:pPr>
              <w:pStyle w:val="a4"/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</w:p>
          <w:p w:rsidR="00F040E8" w:rsidRDefault="00F040E8" w:rsidP="00A71B50">
            <w:pPr>
              <w:pStyle w:val="a4"/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</w:p>
          <w:p w:rsidR="00F040E8" w:rsidRDefault="00F040E8" w:rsidP="00A71B50">
            <w:pPr>
              <w:pStyle w:val="a4"/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</w:p>
          <w:p w:rsidR="00F040E8" w:rsidRDefault="00F040E8" w:rsidP="00A71B50">
            <w:pPr>
              <w:pStyle w:val="a4"/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</w:p>
          <w:p w:rsidR="00F040E8" w:rsidRDefault="00F040E8" w:rsidP="00A71B50">
            <w:pPr>
              <w:pStyle w:val="a4"/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</w:p>
          <w:p w:rsidR="00F040E8" w:rsidRDefault="00F040E8" w:rsidP="00A71B50">
            <w:pPr>
              <w:pStyle w:val="a4"/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</w:p>
          <w:p w:rsidR="00F040E8" w:rsidRDefault="00F040E8" w:rsidP="00A71B50">
            <w:pPr>
              <w:pStyle w:val="a4"/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</w:p>
          <w:p w:rsidR="00F040E8" w:rsidRDefault="00F040E8" w:rsidP="00A71B50">
            <w:pPr>
              <w:pStyle w:val="a4"/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</w:p>
          <w:p w:rsidR="00F040E8" w:rsidRPr="00F040E8" w:rsidRDefault="00F040E8" w:rsidP="00A71B50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/>
            <w:vAlign w:val="bottom"/>
          </w:tcPr>
          <w:p w:rsidR="00F040E8" w:rsidRDefault="00F040E8" w:rsidP="00A71B50">
            <w:pPr>
              <w:pStyle w:val="a4"/>
              <w:ind w:firstLine="660"/>
              <w:jc w:val="both"/>
              <w:rPr>
                <w:rStyle w:val="a3"/>
                <w:color w:val="000000"/>
                <w:sz w:val="24"/>
                <w:szCs w:val="24"/>
              </w:rPr>
            </w:pPr>
            <w:r w:rsidRPr="00F040E8">
              <w:rPr>
                <w:rStyle w:val="a3"/>
                <w:color w:val="000000"/>
                <w:sz w:val="24"/>
                <w:szCs w:val="24"/>
              </w:rPr>
              <w:t>РАБОТНИК</w:t>
            </w:r>
          </w:p>
          <w:p w:rsidR="00F040E8" w:rsidRPr="00F040E8" w:rsidRDefault="00F040E8" w:rsidP="00A71B50">
            <w:pPr>
              <w:pStyle w:val="a4"/>
              <w:ind w:firstLine="660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F040E8" w:rsidTr="00F040E8">
        <w:trPr>
          <w:trHeight w:hRule="exact" w:val="538"/>
        </w:trPr>
        <w:tc>
          <w:tcPr>
            <w:tcW w:w="5392" w:type="dxa"/>
            <w:shd w:val="clear" w:color="auto" w:fill="FFFFFF"/>
            <w:vAlign w:val="bottom"/>
          </w:tcPr>
          <w:p w:rsidR="00F040E8" w:rsidRDefault="00F040E8" w:rsidP="00A71B50">
            <w:pPr>
              <w:pStyle w:val="a4"/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__________________________________</w:t>
            </w:r>
          </w:p>
          <w:p w:rsidR="00F040E8" w:rsidRDefault="00F040E8" w:rsidP="00A71B50">
            <w:pPr>
              <w:pStyle w:val="a4"/>
              <w:ind w:firstLine="0"/>
              <w:jc w:val="both"/>
              <w:rPr>
                <w:rStyle w:val="a3"/>
                <w:color w:val="000000"/>
                <w:sz w:val="24"/>
                <w:szCs w:val="24"/>
              </w:rPr>
            </w:pPr>
            <w:r w:rsidRPr="00F040E8">
              <w:rPr>
                <w:rStyle w:val="a3"/>
                <w:color w:val="000000"/>
                <w:sz w:val="24"/>
                <w:szCs w:val="24"/>
              </w:rPr>
              <w:t>(наименование организации)</w:t>
            </w:r>
          </w:p>
          <w:p w:rsidR="00F040E8" w:rsidRPr="00F040E8" w:rsidRDefault="00F040E8" w:rsidP="00A71B50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/>
            <w:vAlign w:val="bottom"/>
          </w:tcPr>
          <w:p w:rsidR="00F040E8" w:rsidRDefault="00F040E8" w:rsidP="00A71B50">
            <w:pPr>
              <w:pStyle w:val="a4"/>
              <w:ind w:firstLine="660"/>
              <w:jc w:val="both"/>
              <w:rPr>
                <w:rStyle w:val="a3"/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__________________________</w:t>
            </w:r>
          </w:p>
          <w:p w:rsidR="00F040E8" w:rsidRPr="00F040E8" w:rsidRDefault="00F040E8" w:rsidP="00A71B50">
            <w:pPr>
              <w:pStyle w:val="a4"/>
              <w:ind w:firstLine="660"/>
              <w:jc w:val="both"/>
              <w:rPr>
                <w:color w:val="000000"/>
                <w:sz w:val="24"/>
                <w:szCs w:val="24"/>
              </w:rPr>
            </w:pPr>
            <w:r w:rsidRPr="00F040E8">
              <w:rPr>
                <w:rStyle w:val="a3"/>
                <w:color w:val="000000"/>
                <w:sz w:val="24"/>
                <w:szCs w:val="24"/>
              </w:rPr>
              <w:t>(Ф.И.О.)</w:t>
            </w:r>
          </w:p>
        </w:tc>
      </w:tr>
      <w:tr w:rsidR="00F040E8" w:rsidTr="00F040E8">
        <w:trPr>
          <w:trHeight w:hRule="exact" w:val="717"/>
        </w:trPr>
        <w:tc>
          <w:tcPr>
            <w:tcW w:w="5392" w:type="dxa"/>
            <w:shd w:val="clear" w:color="auto" w:fill="FFFFFF"/>
            <w:vAlign w:val="bottom"/>
          </w:tcPr>
          <w:p w:rsidR="00F040E8" w:rsidRDefault="00F040E8" w:rsidP="00A71B50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Директор___________/___________________</w:t>
            </w:r>
          </w:p>
          <w:p w:rsidR="00F040E8" w:rsidRDefault="00F040E8" w:rsidP="00A71B50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подпись               расшифровка </w:t>
            </w:r>
          </w:p>
          <w:p w:rsidR="00F040E8" w:rsidRDefault="00F040E8" w:rsidP="00A71B50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  <w:p w:rsidR="00F040E8" w:rsidRDefault="00F040E8" w:rsidP="00A71B50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  <w:p w:rsidR="00F040E8" w:rsidRDefault="00F040E8" w:rsidP="00A71B50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  <w:p w:rsidR="00F040E8" w:rsidRPr="00F040E8" w:rsidRDefault="00F040E8" w:rsidP="00A71B50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  <w:shd w:val="clear" w:color="auto" w:fill="FFFFFF"/>
            <w:vAlign w:val="bottom"/>
          </w:tcPr>
          <w:p w:rsidR="00F040E8" w:rsidRDefault="00F040E8" w:rsidP="00F040E8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______________/___________________</w:t>
            </w:r>
          </w:p>
          <w:p w:rsidR="00F040E8" w:rsidRDefault="00F040E8" w:rsidP="00F040E8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подпись               расшифровка </w:t>
            </w:r>
          </w:p>
          <w:p w:rsidR="00F040E8" w:rsidRPr="00F040E8" w:rsidRDefault="00F040E8" w:rsidP="00A71B50">
            <w:pPr>
              <w:pStyle w:val="a4"/>
              <w:ind w:firstLine="660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F040E8" w:rsidRDefault="00F040E8" w:rsidP="00F040E8">
      <w:pPr>
        <w:pStyle w:val="24"/>
        <w:spacing w:after="280"/>
        <w:jc w:val="both"/>
        <w:rPr>
          <w:rStyle w:val="23"/>
          <w:color w:val="000000"/>
        </w:rPr>
      </w:pPr>
    </w:p>
    <w:p w:rsidR="00F040E8" w:rsidRDefault="00F040E8" w:rsidP="00F040E8">
      <w:pPr>
        <w:pStyle w:val="24"/>
        <w:spacing w:after="280"/>
        <w:jc w:val="both"/>
        <w:rPr>
          <w:rFonts w:ascii="Arial Unicode MS" w:cs="Arial Unicode MS"/>
        </w:rPr>
      </w:pPr>
      <w:r>
        <w:rPr>
          <w:rStyle w:val="23"/>
          <w:color w:val="000000"/>
        </w:rPr>
        <w:t>Работник получил один экземпляр настоящего дополнительного соглашения к трудовому договору___________________________________________________________________</w:t>
      </w:r>
    </w:p>
    <w:p w:rsidR="00F040E8" w:rsidRDefault="00F040E8" w:rsidP="00F040E8">
      <w:pPr>
        <w:pStyle w:val="24"/>
        <w:tabs>
          <w:tab w:val="left" w:pos="0"/>
        </w:tabs>
        <w:ind w:left="760" w:firstLine="0"/>
        <w:jc w:val="both"/>
      </w:pPr>
      <w:r>
        <w:rPr>
          <w:rStyle w:val="31"/>
          <w:color w:val="000000"/>
          <w:sz w:val="17"/>
          <w:szCs w:val="17"/>
        </w:rPr>
        <w:t>(дата и подпись работника)</w:t>
      </w:r>
      <w:r w:rsidR="00EE384D"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3"/>
        <w:gridCol w:w="1517"/>
        <w:gridCol w:w="2558"/>
      </w:tblGrid>
      <w:tr w:rsidR="00EE384D">
        <w:trPr>
          <w:trHeight w:hRule="exact" w:val="235"/>
        </w:trPr>
        <w:tc>
          <w:tcPr>
            <w:tcW w:w="436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15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255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66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</w:tr>
    </w:tbl>
    <w:p w:rsidR="0098419E" w:rsidRPr="00773A85" w:rsidRDefault="0098419E" w:rsidP="0098419E">
      <w:pPr>
        <w:jc w:val="right"/>
        <w:rPr>
          <w:rFonts w:ascii="Times New Roman" w:hAnsi="Times New Roman" w:cs="Times New Roman"/>
          <w:color w:val="auto"/>
        </w:rPr>
      </w:pPr>
      <w:r>
        <w:rPr>
          <w:rStyle w:val="23"/>
        </w:rPr>
        <w:t>Приложение № 6</w:t>
      </w:r>
      <w:r>
        <w:rPr>
          <w:rStyle w:val="23"/>
        </w:rPr>
        <w:br/>
      </w:r>
      <w:r w:rsidRPr="00773A85">
        <w:rPr>
          <w:rFonts w:ascii="Times New Roman" w:hAnsi="Times New Roman" w:cs="Times New Roman"/>
          <w:color w:val="auto"/>
        </w:rPr>
        <w:t xml:space="preserve">к примерному положению об оплате труда </w:t>
      </w:r>
    </w:p>
    <w:p w:rsidR="0098419E" w:rsidRPr="00773A85" w:rsidRDefault="0098419E" w:rsidP="0098419E">
      <w:pPr>
        <w:jc w:val="right"/>
        <w:rPr>
          <w:rFonts w:ascii="Times New Roman" w:hAnsi="Times New Roman" w:cs="Times New Roman"/>
        </w:rPr>
      </w:pPr>
      <w:r w:rsidRPr="00773A85">
        <w:rPr>
          <w:rFonts w:ascii="Times New Roman" w:hAnsi="Times New Roman" w:cs="Times New Roman"/>
          <w:color w:val="auto"/>
        </w:rPr>
        <w:t>работников</w:t>
      </w:r>
      <w:r w:rsidRPr="00773A85">
        <w:rPr>
          <w:rFonts w:ascii="Times New Roman" w:hAnsi="Times New Roman" w:cs="Times New Roman"/>
        </w:rPr>
        <w:t xml:space="preserve"> </w:t>
      </w:r>
      <w:proofErr w:type="gramStart"/>
      <w:r w:rsidRPr="00773A85">
        <w:rPr>
          <w:rFonts w:ascii="Times New Roman" w:hAnsi="Times New Roman" w:cs="Times New Roman"/>
        </w:rPr>
        <w:t>муниципальных  образовательных</w:t>
      </w:r>
      <w:proofErr w:type="gramEnd"/>
    </w:p>
    <w:p w:rsidR="0098419E" w:rsidRPr="00773A85" w:rsidRDefault="0098419E" w:rsidP="0098419E">
      <w:pPr>
        <w:jc w:val="right"/>
        <w:rPr>
          <w:rFonts w:ascii="Times New Roman" w:hAnsi="Times New Roman" w:cs="Times New Roman"/>
          <w:bCs/>
        </w:rPr>
      </w:pPr>
      <w:r w:rsidRPr="00773A85">
        <w:rPr>
          <w:rFonts w:ascii="Times New Roman" w:hAnsi="Times New Roman" w:cs="Times New Roman"/>
        </w:rPr>
        <w:t xml:space="preserve"> учреждений</w:t>
      </w:r>
      <w:r w:rsidRPr="00773A85">
        <w:rPr>
          <w:rFonts w:ascii="Times New Roman" w:hAnsi="Times New Roman" w:cs="Times New Roman"/>
          <w:bCs/>
        </w:rPr>
        <w:t xml:space="preserve">, координация и регулирование </w:t>
      </w:r>
    </w:p>
    <w:p w:rsidR="0098419E" w:rsidRPr="00773A85" w:rsidRDefault="0098419E" w:rsidP="0098419E">
      <w:pPr>
        <w:jc w:val="right"/>
        <w:rPr>
          <w:rFonts w:ascii="Times New Roman" w:hAnsi="Times New Roman" w:cs="Times New Roman"/>
          <w:bCs/>
        </w:rPr>
      </w:pPr>
      <w:r w:rsidRPr="00773A85">
        <w:rPr>
          <w:rFonts w:ascii="Times New Roman" w:hAnsi="Times New Roman" w:cs="Times New Roman"/>
          <w:bCs/>
        </w:rPr>
        <w:t>деятельности которых возложены</w:t>
      </w:r>
    </w:p>
    <w:p w:rsidR="0098419E" w:rsidRPr="00773A85" w:rsidRDefault="0098419E" w:rsidP="0098419E">
      <w:pPr>
        <w:jc w:val="right"/>
        <w:rPr>
          <w:rFonts w:ascii="Times New Roman" w:hAnsi="Times New Roman" w:cs="Times New Roman"/>
        </w:rPr>
      </w:pPr>
      <w:r w:rsidRPr="00773A85">
        <w:rPr>
          <w:rFonts w:ascii="Times New Roman" w:hAnsi="Times New Roman" w:cs="Times New Roman"/>
          <w:bCs/>
        </w:rPr>
        <w:t xml:space="preserve"> на </w:t>
      </w:r>
      <w:r w:rsidRPr="00773A85">
        <w:rPr>
          <w:rFonts w:ascii="Times New Roman" w:hAnsi="Times New Roman" w:cs="Times New Roman"/>
        </w:rPr>
        <w:t xml:space="preserve">Комитет образования администрации </w:t>
      </w:r>
    </w:p>
    <w:p w:rsidR="0098419E" w:rsidRDefault="00974DA3" w:rsidP="0098419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района «</w:t>
      </w:r>
      <w:proofErr w:type="spellStart"/>
      <w:r>
        <w:rPr>
          <w:rFonts w:ascii="Times New Roman" w:hAnsi="Times New Roman" w:cs="Times New Roman"/>
        </w:rPr>
        <w:t>Шилкинский</w:t>
      </w:r>
      <w:proofErr w:type="spellEnd"/>
      <w:r>
        <w:rPr>
          <w:rFonts w:ascii="Times New Roman" w:hAnsi="Times New Roman" w:cs="Times New Roman"/>
        </w:rPr>
        <w:t xml:space="preserve"> район»</w:t>
      </w:r>
    </w:p>
    <w:p w:rsidR="00974DA3" w:rsidRPr="00773A85" w:rsidRDefault="00974DA3" w:rsidP="0098419E">
      <w:pPr>
        <w:jc w:val="right"/>
        <w:rPr>
          <w:rFonts w:ascii="Times New Roman" w:hAnsi="Times New Roman" w:cs="Times New Roman"/>
          <w:color w:val="auto"/>
        </w:rPr>
      </w:pPr>
    </w:p>
    <w:p w:rsidR="00EE384D" w:rsidRDefault="00EE384D" w:rsidP="00F40877">
      <w:pPr>
        <w:pStyle w:val="24"/>
        <w:spacing w:after="260"/>
        <w:ind w:firstLine="0"/>
        <w:jc w:val="center"/>
        <w:rPr>
          <w:rFonts w:ascii="Arial Unicode MS" w:cs="Arial Unicode MS"/>
        </w:rPr>
      </w:pPr>
      <w:r>
        <w:rPr>
          <w:rStyle w:val="23"/>
          <w:b/>
          <w:bCs/>
          <w:color w:val="000000"/>
        </w:rPr>
        <w:t>ПРИМЕРНЫЙ ПЕРЕЧЕНЬ</w:t>
      </w:r>
      <w:r>
        <w:rPr>
          <w:rStyle w:val="23"/>
          <w:b/>
          <w:bCs/>
          <w:color w:val="000000"/>
        </w:rPr>
        <w:br/>
        <w:t xml:space="preserve">ПОКАЗАТЕЛЕЙ ПРЕМИРОВАНИЯ РАБОТНИКОВ </w:t>
      </w:r>
      <w:r w:rsidR="00CF4344">
        <w:rPr>
          <w:rStyle w:val="23"/>
          <w:b/>
          <w:bCs/>
          <w:color w:val="000000"/>
        </w:rPr>
        <w:t>ОБРАЗОВАТЕЛЬНЫХ УЧРЕЖДЕНИЙ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2"/>
        <w:gridCol w:w="7493"/>
      </w:tblGrid>
      <w:tr w:rsidR="00EE384D">
        <w:trPr>
          <w:trHeight w:hRule="exact" w:val="57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EE384D" w:rsidRDefault="00EE384D" w:rsidP="00F40877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Наименование</w:t>
            </w:r>
          </w:p>
          <w:p w:rsidR="00EE384D" w:rsidRDefault="00EE384D" w:rsidP="00F40877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должности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Default="00EE384D" w:rsidP="00F40877">
            <w:pPr>
              <w:pStyle w:val="a4"/>
              <w:ind w:firstLine="0"/>
              <w:jc w:val="center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Основание для премирования</w:t>
            </w:r>
          </w:p>
        </w:tc>
      </w:tr>
      <w:tr w:rsidR="00EE384D">
        <w:trPr>
          <w:trHeight w:hRule="exact" w:val="562"/>
          <w:jc w:val="center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Педагогические работники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подготовка призеров олимпиад, конкурсов, конференций различного уровня</w:t>
            </w:r>
          </w:p>
        </w:tc>
      </w:tr>
      <w:tr w:rsidR="00EE384D">
        <w:trPr>
          <w:trHeight w:hRule="exact" w:val="283"/>
          <w:jc w:val="center"/>
        </w:trPr>
        <w:tc>
          <w:tcPr>
            <w:tcW w:w="1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проведение уроков высокого качества</w:t>
            </w:r>
          </w:p>
        </w:tc>
      </w:tr>
      <w:tr w:rsidR="00EE384D">
        <w:trPr>
          <w:trHeight w:hRule="exact" w:val="288"/>
          <w:jc w:val="center"/>
        </w:trPr>
        <w:tc>
          <w:tcPr>
            <w:tcW w:w="1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подготовка и проведение внеклассных мероприятий</w:t>
            </w:r>
          </w:p>
        </w:tc>
      </w:tr>
      <w:tr w:rsidR="00EE384D">
        <w:trPr>
          <w:trHeight w:hRule="exact" w:val="562"/>
          <w:jc w:val="center"/>
        </w:trPr>
        <w:tc>
          <w:tcPr>
            <w:tcW w:w="1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применение на уроках наглядных материалов, информационных технологий</w:t>
            </w:r>
          </w:p>
        </w:tc>
      </w:tr>
      <w:tr w:rsidR="00EE384D">
        <w:trPr>
          <w:trHeight w:hRule="exact" w:val="562"/>
          <w:jc w:val="center"/>
        </w:trPr>
        <w:tc>
          <w:tcPr>
            <w:tcW w:w="1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 xml:space="preserve">использование в образовательном процессе </w:t>
            </w:r>
            <w:proofErr w:type="spellStart"/>
            <w:r>
              <w:rPr>
                <w:rStyle w:val="a3"/>
                <w:color w:val="000000"/>
                <w:sz w:val="24"/>
                <w:szCs w:val="24"/>
              </w:rPr>
              <w:t>здоровьесберегающих</w:t>
            </w:r>
            <w:proofErr w:type="spellEnd"/>
            <w:r>
              <w:rPr>
                <w:rStyle w:val="a3"/>
                <w:color w:val="000000"/>
                <w:sz w:val="24"/>
                <w:szCs w:val="24"/>
              </w:rPr>
              <w:t xml:space="preserve"> технологий (физкультминутки)</w:t>
            </w:r>
          </w:p>
        </w:tc>
      </w:tr>
      <w:tr w:rsidR="00EE384D">
        <w:trPr>
          <w:trHeight w:hRule="exact" w:val="1114"/>
          <w:jc w:val="center"/>
        </w:trPr>
        <w:tc>
          <w:tcPr>
            <w:tcW w:w="1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организация и проведение мероприятий, способствующих сохранению и восстановлению психического и физического здоровья учащихся (тематические классные часы о здоровом образе жизни, дни здоровья, туристические походы и т.п.)</w:t>
            </w:r>
          </w:p>
        </w:tc>
      </w:tr>
      <w:tr w:rsidR="00EE384D">
        <w:trPr>
          <w:trHeight w:hRule="exact" w:val="283"/>
          <w:jc w:val="center"/>
        </w:trPr>
        <w:tc>
          <w:tcPr>
            <w:tcW w:w="1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проведение мероприятий по профилактике вредных привычек</w:t>
            </w:r>
          </w:p>
        </w:tc>
      </w:tr>
      <w:tr w:rsidR="00EE384D">
        <w:trPr>
          <w:trHeight w:hRule="exact" w:val="562"/>
          <w:jc w:val="center"/>
        </w:trPr>
        <w:tc>
          <w:tcPr>
            <w:tcW w:w="1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организация и проведение мероприятий, повышающих авторитет и имидж школы у учащихся, родителей, общественности</w:t>
            </w:r>
          </w:p>
        </w:tc>
      </w:tr>
      <w:tr w:rsidR="00EE384D">
        <w:trPr>
          <w:trHeight w:hRule="exact" w:val="557"/>
          <w:jc w:val="center"/>
        </w:trPr>
        <w:tc>
          <w:tcPr>
            <w:tcW w:w="1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F40877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снижение количества учащихся, с</w:t>
            </w:r>
            <w:r w:rsidR="00EE384D">
              <w:rPr>
                <w:rStyle w:val="a3"/>
                <w:color w:val="000000"/>
                <w:sz w:val="24"/>
                <w:szCs w:val="24"/>
              </w:rPr>
              <w:t>тоящих на учете в комиссии по делам несовершеннолетних</w:t>
            </w:r>
          </w:p>
        </w:tc>
      </w:tr>
      <w:tr w:rsidR="00EE384D">
        <w:trPr>
          <w:trHeight w:hRule="exact" w:val="562"/>
          <w:jc w:val="center"/>
        </w:trPr>
        <w:tc>
          <w:tcPr>
            <w:tcW w:w="1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снижение (отсутствие) пропусков учащимися уроков без уважительной причины</w:t>
            </w:r>
          </w:p>
        </w:tc>
      </w:tr>
      <w:tr w:rsidR="00EE384D">
        <w:trPr>
          <w:trHeight w:hRule="exact" w:val="845"/>
          <w:jc w:val="center"/>
        </w:trPr>
        <w:tc>
          <w:tcPr>
            <w:tcW w:w="1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снижение частоты обоснованных обращений учащихся, родителей, педагогов по поводу конфликтных ситуаций и высокой уровень решения конфликтных ситуаций</w:t>
            </w:r>
          </w:p>
        </w:tc>
      </w:tr>
      <w:tr w:rsidR="00EE384D">
        <w:trPr>
          <w:trHeight w:hRule="exact" w:val="288"/>
          <w:jc w:val="center"/>
        </w:trPr>
        <w:tc>
          <w:tcPr>
            <w:tcW w:w="1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образцовое содержание кабинета</w:t>
            </w:r>
          </w:p>
        </w:tc>
      </w:tr>
      <w:tr w:rsidR="00EE384D" w:rsidTr="00F40877">
        <w:trPr>
          <w:trHeight w:hRule="exact" w:val="557"/>
          <w:jc w:val="center"/>
        </w:trPr>
        <w:tc>
          <w:tcPr>
            <w:tcW w:w="18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высокий уровень исполнительской дисциплины (подготовки отчетов, заполнения журналов, ведения личных дел и т.д.)</w:t>
            </w:r>
            <w:bookmarkStart w:id="88" w:name="_GoBack"/>
            <w:bookmarkEnd w:id="88"/>
          </w:p>
        </w:tc>
      </w:tr>
      <w:tr w:rsidR="00EE384D" w:rsidTr="00F40877">
        <w:trPr>
          <w:trHeight w:hRule="exact" w:val="283"/>
          <w:jc w:val="center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Заместители директоров по</w:t>
            </w:r>
          </w:p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УВР, ВР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организация предпрофильного и профильного обучения</w:t>
            </w:r>
          </w:p>
        </w:tc>
      </w:tr>
      <w:tr w:rsidR="00EE384D" w:rsidTr="00F40877">
        <w:trPr>
          <w:trHeight w:hRule="exact" w:val="562"/>
          <w:jc w:val="center"/>
        </w:trPr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выполнение плана внутришкольного контроля, плана воспитательной работы</w:t>
            </w:r>
          </w:p>
        </w:tc>
      </w:tr>
      <w:tr w:rsidR="00EE384D" w:rsidTr="00F40877">
        <w:trPr>
          <w:trHeight w:hRule="exact" w:val="566"/>
          <w:jc w:val="center"/>
        </w:trPr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высокий уровень организации и приведения итоговой и промежуточной аттестации учащихся</w:t>
            </w:r>
          </w:p>
        </w:tc>
      </w:tr>
      <w:tr w:rsidR="00EE384D" w:rsidTr="00F40877">
        <w:trPr>
          <w:trHeight w:hRule="exact" w:val="562"/>
          <w:jc w:val="center"/>
        </w:trPr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высокий уровень организации и контроля (мониторинга) учебно- воспитательного процесса</w:t>
            </w:r>
          </w:p>
        </w:tc>
      </w:tr>
      <w:tr w:rsidR="00EE384D" w:rsidTr="00F40877">
        <w:trPr>
          <w:trHeight w:hRule="exact" w:val="840"/>
          <w:jc w:val="center"/>
        </w:trPr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качественная организация работы общественных органов, участвующих в управлении школой (экспертно-методический совет, педагогический совет, органы ученического самоуправления и т.д.)</w:t>
            </w:r>
          </w:p>
        </w:tc>
      </w:tr>
      <w:tr w:rsidR="00EE384D" w:rsidTr="00F40877">
        <w:trPr>
          <w:trHeight w:hRule="exact" w:val="288"/>
          <w:jc w:val="center"/>
        </w:trPr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сохранение контингента учащихся в 10 - 11 классах</w:t>
            </w:r>
          </w:p>
        </w:tc>
      </w:tr>
      <w:tr w:rsidR="00EE384D" w:rsidTr="00F40877">
        <w:trPr>
          <w:trHeight w:hRule="exact" w:val="566"/>
          <w:jc w:val="center"/>
        </w:trPr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высокий уровень организации аттестации педагогических работников школы</w:t>
            </w:r>
          </w:p>
        </w:tc>
      </w:tr>
      <w:tr w:rsidR="00EE384D" w:rsidTr="00F40877">
        <w:trPr>
          <w:trHeight w:hRule="exact" w:val="283"/>
          <w:jc w:val="center"/>
        </w:trPr>
        <w:tc>
          <w:tcPr>
            <w:tcW w:w="18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E384D" w:rsidRDefault="00EE384D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Поддержание благоприятного психологического климата в коллективе</w:t>
            </w:r>
          </w:p>
        </w:tc>
      </w:tr>
      <w:tr w:rsidR="00F40877" w:rsidTr="00F40877">
        <w:trPr>
          <w:trHeight w:hRule="exact" w:val="298"/>
          <w:jc w:val="center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Default="00F40877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lastRenderedPageBreak/>
              <w:t>Заместитель</w:t>
            </w:r>
          </w:p>
          <w:p w:rsidR="00F40877" w:rsidRPr="00F40877" w:rsidRDefault="00F40877" w:rsidP="00F40877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директора</w:t>
            </w:r>
            <w:r>
              <w:rPr>
                <w:rStyle w:val="a3"/>
                <w:color w:val="000000"/>
                <w:sz w:val="24"/>
                <w:szCs w:val="24"/>
              </w:rPr>
              <w:tab/>
              <w:t>по</w:t>
            </w:r>
          </w:p>
          <w:p w:rsidR="00F40877" w:rsidRDefault="00F40877" w:rsidP="00F40877">
            <w:pPr>
              <w:pStyle w:val="a4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АХЧ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Default="00F40877" w:rsidP="002D38B5">
            <w:pPr>
              <w:pStyle w:val="a4"/>
              <w:ind w:firstLine="0"/>
              <w:jc w:val="both"/>
              <w:rPr>
                <w:rFonts w:ascii="Arial Unicode MS" w:cs="Arial Unicode MS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обеспечение санитарно-гигиенических условий в помещениях школы</w:t>
            </w:r>
          </w:p>
        </w:tc>
      </w:tr>
      <w:tr w:rsidR="00F40877" w:rsidTr="00CE61E9">
        <w:trPr>
          <w:trHeight w:hRule="exact" w:val="298"/>
          <w:jc w:val="center"/>
        </w:trPr>
        <w:tc>
          <w:tcPr>
            <w:tcW w:w="188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Pr="00F40877" w:rsidRDefault="00F40877" w:rsidP="00F40877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F40877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обеспечение выполнения требований пожарной и электробезопасности, охраны труда</w:t>
            </w:r>
          </w:p>
        </w:tc>
      </w:tr>
      <w:tr w:rsidR="00F40877" w:rsidTr="00CE61E9">
        <w:trPr>
          <w:trHeight w:hRule="exact" w:val="298"/>
          <w:jc w:val="center"/>
        </w:trPr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Pr="00F40877" w:rsidRDefault="00F40877" w:rsidP="00F40877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высокое качество подготовки и организации ремонтных работ</w:t>
            </w:r>
          </w:p>
        </w:tc>
      </w:tr>
      <w:tr w:rsidR="00F40877" w:rsidTr="00F40877">
        <w:trPr>
          <w:trHeight w:hRule="exact" w:val="298"/>
          <w:jc w:val="center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40877" w:rsidRPr="00F40877" w:rsidRDefault="00F40877" w:rsidP="00F40877">
            <w:pPr>
              <w:pStyle w:val="a4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Работники бухгалтерии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своевременное и качественное предоставление отчетности</w:t>
            </w:r>
          </w:p>
        </w:tc>
      </w:tr>
      <w:tr w:rsidR="00F40877" w:rsidTr="00C00A52">
        <w:trPr>
          <w:trHeight w:hRule="exact" w:val="298"/>
          <w:jc w:val="center"/>
        </w:trPr>
        <w:tc>
          <w:tcPr>
            <w:tcW w:w="188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разработка новых программ, положений, подготовка экономических расчетов</w:t>
            </w:r>
          </w:p>
        </w:tc>
      </w:tr>
      <w:tr w:rsidR="00F40877" w:rsidTr="00C00A52">
        <w:trPr>
          <w:trHeight w:hRule="exact" w:val="298"/>
          <w:jc w:val="center"/>
        </w:trPr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качественное ведение документации</w:t>
            </w:r>
          </w:p>
        </w:tc>
      </w:tr>
      <w:tr w:rsidR="00F40877" w:rsidTr="00F40877">
        <w:trPr>
          <w:trHeight w:hRule="exact" w:val="487"/>
          <w:jc w:val="center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40877" w:rsidRPr="00F40877" w:rsidRDefault="00F40877" w:rsidP="00F40877">
            <w:pPr>
              <w:pStyle w:val="a4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Педагог- психолог, социальный педагог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результативность коррекционно-развивающей работы с учащимися</w:t>
            </w:r>
          </w:p>
        </w:tc>
      </w:tr>
      <w:tr w:rsidR="00F40877" w:rsidTr="00F40877">
        <w:trPr>
          <w:trHeight w:hRule="exact" w:val="747"/>
          <w:jc w:val="center"/>
        </w:trPr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своевременное и качественное ведение банка данных детей, охваченных различными видами контроля</w:t>
            </w:r>
          </w:p>
        </w:tc>
      </w:tr>
      <w:tr w:rsidR="00F40877" w:rsidTr="00F40877">
        <w:trPr>
          <w:trHeight w:hRule="exact" w:val="298"/>
          <w:jc w:val="center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40877" w:rsidRPr="00F40877" w:rsidRDefault="00F40877" w:rsidP="00F40877">
            <w:pPr>
              <w:pStyle w:val="a4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Библиотекарь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высокая читательская, активность обучающихся</w:t>
            </w:r>
          </w:p>
        </w:tc>
      </w:tr>
      <w:tr w:rsidR="00F40877" w:rsidTr="00033B91">
        <w:trPr>
          <w:trHeight w:hRule="exact" w:val="298"/>
          <w:jc w:val="center"/>
        </w:trPr>
        <w:tc>
          <w:tcPr>
            <w:tcW w:w="188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пропаганда чтения как формы культурного досуга</w:t>
            </w:r>
          </w:p>
        </w:tc>
      </w:tr>
      <w:tr w:rsidR="00F40877" w:rsidTr="00033B91">
        <w:trPr>
          <w:trHeight w:hRule="exact" w:val="298"/>
          <w:jc w:val="center"/>
        </w:trPr>
        <w:tc>
          <w:tcPr>
            <w:tcW w:w="188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участие в общешкольных и районных мероприятиях</w:t>
            </w:r>
          </w:p>
        </w:tc>
      </w:tr>
      <w:tr w:rsidR="00F40877" w:rsidTr="00033B91">
        <w:trPr>
          <w:trHeight w:hRule="exact" w:val="298"/>
          <w:jc w:val="center"/>
        </w:trPr>
        <w:tc>
          <w:tcPr>
            <w:tcW w:w="188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оформление тематических выставок</w:t>
            </w:r>
          </w:p>
        </w:tc>
      </w:tr>
      <w:tr w:rsidR="00F40877" w:rsidTr="00033B91">
        <w:trPr>
          <w:trHeight w:hRule="exact" w:val="298"/>
          <w:jc w:val="center"/>
        </w:trPr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выполнение плана работы библиотекаря</w:t>
            </w:r>
          </w:p>
        </w:tc>
      </w:tr>
      <w:tr w:rsidR="00F40877" w:rsidTr="00F40877">
        <w:trPr>
          <w:trHeight w:hRule="exact" w:val="298"/>
          <w:jc w:val="center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40877" w:rsidRPr="00F40877" w:rsidRDefault="00F40877" w:rsidP="00F40877">
            <w:pPr>
              <w:pStyle w:val="a4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Водитель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обеспечение исправного технического состояния автотранспорта</w:t>
            </w:r>
          </w:p>
        </w:tc>
      </w:tr>
      <w:tr w:rsidR="00F40877" w:rsidTr="00B059E1">
        <w:trPr>
          <w:trHeight w:hRule="exact" w:val="298"/>
          <w:jc w:val="center"/>
        </w:trPr>
        <w:tc>
          <w:tcPr>
            <w:tcW w:w="188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обеспечение безопасной перевозки детей</w:t>
            </w:r>
          </w:p>
        </w:tc>
      </w:tr>
      <w:tr w:rsidR="00F40877" w:rsidTr="00B059E1">
        <w:trPr>
          <w:trHeight w:hRule="exact" w:val="298"/>
          <w:jc w:val="center"/>
        </w:trPr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отсутствие ДТП, замечаний</w:t>
            </w:r>
          </w:p>
        </w:tc>
      </w:tr>
      <w:tr w:rsidR="00F40877" w:rsidTr="00F40877">
        <w:trPr>
          <w:trHeight w:hRule="exact" w:val="298"/>
          <w:jc w:val="center"/>
        </w:trPr>
        <w:tc>
          <w:tcPr>
            <w:tcW w:w="188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:rsidR="00F40877" w:rsidRPr="00F40877" w:rsidRDefault="00F40877" w:rsidP="00F40877">
            <w:pPr>
              <w:pStyle w:val="a4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Обслуживающий персонал (уборщица, дворник и т.д.)</w:t>
            </w: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проведение генеральных уборок</w:t>
            </w:r>
          </w:p>
        </w:tc>
      </w:tr>
      <w:tr w:rsidR="00F40877" w:rsidTr="00364077">
        <w:trPr>
          <w:trHeight w:hRule="exact" w:val="298"/>
          <w:jc w:val="center"/>
        </w:trPr>
        <w:tc>
          <w:tcPr>
            <w:tcW w:w="188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Pr="00F40877" w:rsidRDefault="00F40877" w:rsidP="00476535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40877" w:rsidRPr="00F40877" w:rsidRDefault="00F40877" w:rsidP="00F40877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содержание участка в соответствии с требованиями СанПиН, качественная уборка помещений</w:t>
            </w:r>
          </w:p>
        </w:tc>
      </w:tr>
      <w:tr w:rsidR="00F40877" w:rsidTr="00F40877">
        <w:trPr>
          <w:trHeight w:hRule="exact" w:val="709"/>
          <w:jc w:val="center"/>
        </w:trPr>
        <w:tc>
          <w:tcPr>
            <w:tcW w:w="188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F40877" w:rsidRPr="00F40877" w:rsidRDefault="00F40877" w:rsidP="00F40877">
            <w:pPr>
              <w:pStyle w:val="a4"/>
              <w:ind w:firstLine="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7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40877" w:rsidRPr="00F40877" w:rsidRDefault="00F40877" w:rsidP="00F40877">
            <w:pPr>
              <w:pStyle w:val="a4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rStyle w:val="a3"/>
                <w:color w:val="000000"/>
                <w:sz w:val="24"/>
                <w:szCs w:val="24"/>
              </w:rPr>
              <w:t>оперативность выполнения заявок по устранению технических неполадок</w:t>
            </w:r>
          </w:p>
        </w:tc>
      </w:tr>
    </w:tbl>
    <w:p w:rsidR="00EE384D" w:rsidRPr="00BB19A1" w:rsidRDefault="00EE384D" w:rsidP="00BB19A1">
      <w:pPr>
        <w:spacing w:line="1" w:lineRule="exact"/>
        <w:jc w:val="both"/>
        <w:rPr>
          <w:color w:val="auto"/>
        </w:rPr>
      </w:pPr>
    </w:p>
    <w:sectPr w:rsidR="00EE384D" w:rsidRPr="00BB19A1" w:rsidSect="002079F2">
      <w:headerReference w:type="even" r:id="rId15"/>
      <w:headerReference w:type="default" r:id="rId16"/>
      <w:headerReference w:type="first" r:id="rId17"/>
      <w:pgSz w:w="11900" w:h="16840"/>
      <w:pgMar w:top="1218" w:right="481" w:bottom="1226" w:left="1988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3C0" w:rsidRDefault="00DE73C0">
      <w:r>
        <w:separator/>
      </w:r>
    </w:p>
  </w:endnote>
  <w:endnote w:type="continuationSeparator" w:id="0">
    <w:p w:rsidR="00DE73C0" w:rsidRDefault="00DE73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3C0" w:rsidRDefault="00DE73C0">
      <w:r>
        <w:separator/>
      </w:r>
    </w:p>
  </w:footnote>
  <w:footnote w:type="continuationSeparator" w:id="0">
    <w:p w:rsidR="00DE73C0" w:rsidRDefault="00DE73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4D1" w:rsidRDefault="00AA54D1">
    <w:pPr>
      <w:spacing w:line="1" w:lineRule="exact"/>
      <w:rPr>
        <w:color w:val="auto"/>
      </w:rPr>
    </w:pPr>
    <w:r>
      <w:rPr>
        <w:noProof/>
      </w:rPr>
      <mc:AlternateContent>
        <mc:Choice Requires="wps">
          <w:drawing>
            <wp:anchor distT="0" distB="0" distL="0" distR="0" simplePos="0" relativeHeight="251655168" behindDoc="1" locked="0" layoutInCell="1" allowOverlap="1">
              <wp:simplePos x="0" y="0"/>
              <wp:positionH relativeFrom="page">
                <wp:posOffset>4095115</wp:posOffset>
              </wp:positionH>
              <wp:positionV relativeFrom="page">
                <wp:posOffset>461645</wp:posOffset>
              </wp:positionV>
              <wp:extent cx="153035" cy="254635"/>
              <wp:effectExtent l="0" t="4445" r="0" b="0"/>
              <wp:wrapNone/>
              <wp:docPr id="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3035" cy="254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4D1" w:rsidRDefault="00AA54D1">
                          <w:pPr>
                            <w:pStyle w:val="22"/>
                            <w:rPr>
                              <w:rFonts w:ascii="Arial Unicode MS" w:cs="Arial Unicode MS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322.45pt;margin-top:36.35pt;width:12.05pt;height:20.05pt;z-index:-25166131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" filled="f" stroked="f">
              <v:textbox style="mso-fit-shape-to-text:t" inset="0,0,0,0">
                <w:txbxContent>
                  <w:p w:rsidR="00AA54D1" w:rsidRDefault="00AA54D1">
                    <w:pPr>
                      <w:pStyle w:val="22"/>
                      <w:rPr>
                        <w:rFonts w:ascii="Arial Unicode MS" w:cs="Arial Unicode MS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4D1" w:rsidRDefault="00AA54D1">
    <w:pPr>
      <w:spacing w:line="1" w:lineRule="exact"/>
      <w:rPr>
        <w:color w:val="auto"/>
      </w:rPr>
    </w:pPr>
    <w:r>
      <w:rPr>
        <w:noProof/>
      </w:rPr>
      <mc:AlternateContent>
        <mc:Choice Requires="wps">
          <w:drawing>
            <wp:anchor distT="0" distB="0" distL="0" distR="0" simplePos="0" relativeHeight="251661312" behindDoc="1" locked="0" layoutInCell="1" allowOverlap="1">
              <wp:simplePos x="0" y="0"/>
              <wp:positionH relativeFrom="page">
                <wp:posOffset>4178935</wp:posOffset>
              </wp:positionH>
              <wp:positionV relativeFrom="page">
                <wp:posOffset>474980</wp:posOffset>
              </wp:positionV>
              <wp:extent cx="127635" cy="131445"/>
              <wp:effectExtent l="0" t="0" r="0" b="3175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4D1" w:rsidRDefault="00AA54D1">
                          <w:pPr>
                            <w:pStyle w:val="aa"/>
                            <w:rPr>
                              <w:rFonts w:ascii="Arial Unicode MS" w:cs="Arial Unicode MS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1C442D">
                            <w:rPr>
                              <w:rStyle w:val="a9"/>
                              <w:rFonts w:ascii="Arial" w:hAnsi="Arial" w:cs="Arial"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</w:rPr>
                            <w:t>32</w:t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34" type="#_x0000_t202" style="position:absolute;margin-left:329.05pt;margin-top:37.4pt;width:10.05pt;height:10.35pt;z-index:-25165516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" filled="f" stroked="f">
              <v:textbox style="mso-fit-shape-to-text:t" inset="0,0,0,0">
                <w:txbxContent>
                  <w:p w:rsidR="00AA54D1" w:rsidRDefault="00AA54D1">
                    <w:pPr>
                      <w:pStyle w:val="aa"/>
                      <w:rPr>
                        <w:rFonts w:ascii="Arial Unicode MS" w:cs="Arial Unicode MS"/>
                        <w:sz w:val="24"/>
                        <w:szCs w:val="24"/>
                      </w:rPr>
                    </w:pP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separate"/>
                    </w:r>
                    <w:r w:rsidRPr="001C442D">
                      <w:rPr>
                        <w:rStyle w:val="a9"/>
                        <w:rFonts w:ascii="Arial" w:hAnsi="Arial" w:cs="Arial"/>
                        <w:i/>
                        <w:iCs/>
                        <w:noProof/>
                        <w:color w:val="000000"/>
                        <w:sz w:val="18"/>
                        <w:szCs w:val="18"/>
                      </w:rPr>
                      <w:t>32</w:t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4D1" w:rsidRDefault="00AA54D1">
    <w:pPr>
      <w:spacing w:line="1" w:lineRule="exact"/>
      <w:rPr>
        <w:color w:val="auto"/>
      </w:rPr>
    </w:pPr>
    <w:r>
      <w:rPr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>
              <wp:simplePos x="0" y="0"/>
              <wp:positionH relativeFrom="page">
                <wp:posOffset>4095115</wp:posOffset>
              </wp:positionH>
              <wp:positionV relativeFrom="page">
                <wp:posOffset>461645</wp:posOffset>
              </wp:positionV>
              <wp:extent cx="127635" cy="212725"/>
              <wp:effectExtent l="0" t="4445" r="0" b="190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635" cy="212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4D1" w:rsidRPr="00360D97" w:rsidRDefault="00AA54D1" w:rsidP="00360D97"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322.45pt;margin-top:36.35pt;width:10.05pt;height:16.75pt;z-index:-25166233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" filled="f" stroked="f">
              <v:textbox style="mso-fit-shape-to-text:t" inset="0,0,0,0">
                <w:txbxContent>
                  <w:p w:rsidR="00AA54D1" w:rsidRPr="00360D97" w:rsidRDefault="00AA54D1" w:rsidP="00360D97"/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4D1" w:rsidRDefault="00AA54D1">
    <w:pPr>
      <w:spacing w:line="1" w:lineRule="exact"/>
      <w:rPr>
        <w:color w:val="auto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4D1" w:rsidRDefault="00AA54D1">
    <w:pPr>
      <w:spacing w:line="1" w:lineRule="exact"/>
      <w:rPr>
        <w:color w:val="auto"/>
      </w:rPr>
    </w:pPr>
    <w:r>
      <w:rPr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>
              <wp:simplePos x="0" y="0"/>
              <wp:positionH relativeFrom="page">
                <wp:posOffset>5293995</wp:posOffset>
              </wp:positionH>
              <wp:positionV relativeFrom="page">
                <wp:posOffset>344805</wp:posOffset>
              </wp:positionV>
              <wp:extent cx="140970" cy="148590"/>
              <wp:effectExtent l="0" t="1905" r="3810" b="1905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970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4D1" w:rsidRDefault="00AA54D1">
                          <w:pPr>
                            <w:pStyle w:val="22"/>
                            <w:rPr>
                              <w:rFonts w:ascii="Arial Unicode MS" w:cs="Arial Unicode MS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1C442D">
                            <w:rPr>
                              <w:rStyle w:val="21"/>
                              <w:rFonts w:ascii="Cambria" w:hAnsi="Cambria" w:cs="Cambria"/>
                              <w:noProof/>
                              <w:color w:val="000000"/>
                            </w:rPr>
                            <w:t>30</w:t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16.85pt;margin-top:27.15pt;width:11.1pt;height:11.7pt;z-index:-251660288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" filled="f" stroked="f">
              <v:textbox style="mso-fit-shape-to-text:t" inset="0,0,0,0">
                <w:txbxContent>
                  <w:p w:rsidR="00AA54D1" w:rsidRDefault="00AA54D1">
                    <w:pPr>
                      <w:pStyle w:val="22"/>
                      <w:rPr>
                        <w:rFonts w:ascii="Arial Unicode MS" w:cs="Arial Unicode MS"/>
                        <w:sz w:val="24"/>
                        <w:szCs w:val="24"/>
                      </w:rPr>
                    </w:pP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separate"/>
                    </w:r>
                    <w:r w:rsidRPr="001C442D">
                      <w:rPr>
                        <w:rStyle w:val="21"/>
                        <w:rFonts w:ascii="Cambria" w:hAnsi="Cambria" w:cs="Cambria"/>
                        <w:noProof/>
                        <w:color w:val="000000"/>
                      </w:rPr>
                      <w:t>30</w:t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4D1" w:rsidRDefault="00AA54D1">
    <w:pPr>
      <w:spacing w:line="1" w:lineRule="exact"/>
      <w:rPr>
        <w:color w:val="auto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4D1" w:rsidRDefault="00AA54D1">
    <w:pPr>
      <w:spacing w:line="1" w:lineRule="exact"/>
      <w:rPr>
        <w:color w:val="auto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>
              <wp:simplePos x="0" y="0"/>
              <wp:positionH relativeFrom="page">
                <wp:posOffset>4095115</wp:posOffset>
              </wp:positionH>
              <wp:positionV relativeFrom="page">
                <wp:posOffset>461645</wp:posOffset>
              </wp:positionV>
              <wp:extent cx="140970" cy="148590"/>
              <wp:effectExtent l="0" t="4445" r="2540" b="0"/>
              <wp:wrapNone/>
              <wp:docPr id="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970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4D1" w:rsidRDefault="00AA54D1">
                          <w:pPr>
                            <w:pStyle w:val="22"/>
                            <w:rPr>
                              <w:rFonts w:ascii="Arial Unicode MS" w:cs="Arial Unicode MS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773A85">
                            <w:rPr>
                              <w:rStyle w:val="21"/>
                              <w:rFonts w:ascii="Cambria" w:hAnsi="Cambria" w:cs="Cambria"/>
                              <w:noProof/>
                              <w:color w:val="000000"/>
                            </w:rPr>
                            <w:t>32</w:t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322.45pt;margin-top:36.35pt;width:11.1pt;height:11.7pt;z-index:-251658240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" filled="f" stroked="f">
              <v:textbox style="mso-fit-shape-to-text:t" inset="0,0,0,0">
                <w:txbxContent>
                  <w:p w:rsidR="00AA54D1" w:rsidRDefault="00AA54D1">
                    <w:pPr>
                      <w:pStyle w:val="22"/>
                      <w:rPr>
                        <w:rFonts w:ascii="Arial Unicode MS" w:cs="Arial Unicode MS"/>
                        <w:sz w:val="24"/>
                        <w:szCs w:val="24"/>
                      </w:rPr>
                    </w:pP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separate"/>
                    </w:r>
                    <w:r w:rsidRPr="00773A85">
                      <w:rPr>
                        <w:rStyle w:val="21"/>
                        <w:rFonts w:ascii="Cambria" w:hAnsi="Cambria" w:cs="Cambria"/>
                        <w:noProof/>
                        <w:color w:val="000000"/>
                      </w:rPr>
                      <w:t>32</w:t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4D1" w:rsidRDefault="00AA54D1">
    <w:pPr>
      <w:spacing w:line="1" w:lineRule="exact"/>
      <w:rPr>
        <w:color w:val="auto"/>
      </w:rPr>
    </w:pPr>
    <w:r>
      <w:rPr>
        <w:noProof/>
      </w:rPr>
      <mc:AlternateContent>
        <mc:Choice Requires="wps">
          <w:drawing>
            <wp:anchor distT="0" distB="0" distL="0" distR="0" simplePos="0" relativeHeight="251657216" behindDoc="1" locked="0" layoutInCell="1" allowOverlap="1">
              <wp:simplePos x="0" y="0"/>
              <wp:positionH relativeFrom="page">
                <wp:posOffset>4095115</wp:posOffset>
              </wp:positionH>
              <wp:positionV relativeFrom="page">
                <wp:posOffset>461645</wp:posOffset>
              </wp:positionV>
              <wp:extent cx="140970" cy="148590"/>
              <wp:effectExtent l="0" t="4445" r="254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970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4D1" w:rsidRDefault="00AA54D1">
                          <w:pPr>
                            <w:pStyle w:val="22"/>
                            <w:rPr>
                              <w:rFonts w:ascii="Arial Unicode MS" w:cs="Arial Unicode MS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1C442D">
                            <w:rPr>
                              <w:rStyle w:val="21"/>
                              <w:rFonts w:ascii="Cambria" w:hAnsi="Cambria" w:cs="Cambria"/>
                              <w:noProof/>
                              <w:color w:val="000000"/>
                            </w:rPr>
                            <w:t>31</w:t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322.45pt;margin-top:36.35pt;width:11.1pt;height:11.7pt;z-index:-251659264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" filled="f" stroked="f">
              <v:textbox style="mso-fit-shape-to-text:t" inset="0,0,0,0">
                <w:txbxContent>
                  <w:p w:rsidR="00AA54D1" w:rsidRDefault="00AA54D1">
                    <w:pPr>
                      <w:pStyle w:val="22"/>
                      <w:rPr>
                        <w:rFonts w:ascii="Arial Unicode MS" w:cs="Arial Unicode MS"/>
                        <w:sz w:val="24"/>
                        <w:szCs w:val="24"/>
                      </w:rPr>
                    </w:pP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separate"/>
                    </w:r>
                    <w:r w:rsidRPr="001C442D">
                      <w:rPr>
                        <w:rStyle w:val="21"/>
                        <w:rFonts w:ascii="Cambria" w:hAnsi="Cambria" w:cs="Cambria"/>
                        <w:noProof/>
                        <w:color w:val="000000"/>
                      </w:rPr>
                      <w:t>31</w:t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4D1" w:rsidRDefault="00AA54D1">
    <w:pPr>
      <w:spacing w:line="1" w:lineRule="exact"/>
      <w:rPr>
        <w:color w:val="auto"/>
      </w:rPr>
    </w:pPr>
    <w:r>
      <w:rPr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4095115</wp:posOffset>
              </wp:positionH>
              <wp:positionV relativeFrom="page">
                <wp:posOffset>461645</wp:posOffset>
              </wp:positionV>
              <wp:extent cx="140970" cy="148590"/>
              <wp:effectExtent l="0" t="4445" r="254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970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4D1" w:rsidRDefault="00AA54D1">
                          <w:pPr>
                            <w:pStyle w:val="22"/>
                            <w:rPr>
                              <w:rFonts w:ascii="Arial Unicode MS" w:cs="Arial Unicode MS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1C442D">
                            <w:rPr>
                              <w:rStyle w:val="21"/>
                              <w:rFonts w:ascii="Cambria" w:hAnsi="Cambria" w:cs="Cambria"/>
                              <w:noProof/>
                              <w:color w:val="000000"/>
                            </w:rPr>
                            <w:t>38</w:t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2" type="#_x0000_t202" style="position:absolute;margin-left:322.45pt;margin-top:36.35pt;width:11.1pt;height:11.7pt;z-index:-251656192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" filled="f" stroked="f">
              <v:textbox style="mso-fit-shape-to-text:t" inset="0,0,0,0">
                <w:txbxContent>
                  <w:p w:rsidR="00AA54D1" w:rsidRDefault="00AA54D1">
                    <w:pPr>
                      <w:pStyle w:val="22"/>
                      <w:rPr>
                        <w:rFonts w:ascii="Arial Unicode MS" w:cs="Arial Unicode MS"/>
                        <w:sz w:val="24"/>
                        <w:szCs w:val="24"/>
                      </w:rPr>
                    </w:pP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separate"/>
                    </w:r>
                    <w:r w:rsidRPr="001C442D">
                      <w:rPr>
                        <w:rStyle w:val="21"/>
                        <w:rFonts w:ascii="Cambria" w:hAnsi="Cambria" w:cs="Cambria"/>
                        <w:noProof/>
                        <w:color w:val="000000"/>
                      </w:rPr>
                      <w:t>38</w:t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54D1" w:rsidRDefault="00AA54D1">
    <w:pPr>
      <w:spacing w:line="1" w:lineRule="exact"/>
      <w:rPr>
        <w:color w:val="auto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4095115</wp:posOffset>
              </wp:positionH>
              <wp:positionV relativeFrom="page">
                <wp:posOffset>461645</wp:posOffset>
              </wp:positionV>
              <wp:extent cx="140970" cy="148590"/>
              <wp:effectExtent l="0" t="4445" r="254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970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A54D1" w:rsidRDefault="00AA54D1">
                          <w:pPr>
                            <w:pStyle w:val="22"/>
                            <w:rPr>
                              <w:rFonts w:ascii="Arial Unicode MS" w:cs="Arial Unicode MS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1C442D">
                            <w:rPr>
                              <w:rStyle w:val="21"/>
                              <w:rFonts w:ascii="Cambria" w:hAnsi="Cambria" w:cs="Cambria"/>
                              <w:noProof/>
                              <w:color w:val="000000"/>
                            </w:rPr>
                            <w:t>39</w:t>
                          </w:r>
                          <w:r>
                            <w:rPr>
                              <w:rFonts w:ascii="Arial Unicode MS" w:hAnsi="Arial Unicode MS" w:cs="Arial Unicode MS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33" type="#_x0000_t202" style="position:absolute;margin-left:322.45pt;margin-top:36.35pt;width:11.1pt;height:11.7pt;z-index:-251657216;visibility:visible;mso-wrap-style:non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" filled="f" stroked="f">
              <v:textbox style="mso-fit-shape-to-text:t" inset="0,0,0,0">
                <w:txbxContent>
                  <w:p w:rsidR="00AA54D1" w:rsidRDefault="00AA54D1">
                    <w:pPr>
                      <w:pStyle w:val="22"/>
                      <w:rPr>
                        <w:rFonts w:ascii="Arial Unicode MS" w:cs="Arial Unicode MS"/>
                        <w:sz w:val="24"/>
                        <w:szCs w:val="24"/>
                      </w:rPr>
                    </w:pP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instrText xml:space="preserve"> PAGE \* MERGEFORMAT </w:instrText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separate"/>
                    </w:r>
                    <w:r w:rsidRPr="001C442D">
                      <w:rPr>
                        <w:rStyle w:val="21"/>
                        <w:rFonts w:ascii="Cambria" w:hAnsi="Cambria" w:cs="Cambria"/>
                        <w:noProof/>
                        <w:color w:val="000000"/>
                      </w:rPr>
                      <w:t>39</w:t>
                    </w:r>
                    <w:r>
                      <w:rPr>
                        <w:rFonts w:ascii="Arial Unicode MS" w:hAnsi="Arial Unicode MS" w:cs="Arial Unicode MS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1"/>
      <w:numFmt w:val="decimal"/>
      <w:lvlText w:val="2.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2.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7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7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7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7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7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7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7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7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7"/>
      <w:numFmt w:val="decimal"/>
      <w:lvlText w:val="2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 w15:restartNumberingAfterBreak="0">
    <w:nsid w:val="00000015"/>
    <w:multiLevelType w:val="multilevel"/>
    <w:tmpl w:val="00000014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1" w15:restartNumberingAfterBreak="0">
    <w:nsid w:val="00000017"/>
    <w:multiLevelType w:val="multilevel"/>
    <w:tmpl w:val="00000016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2" w15:restartNumberingAfterBreak="0">
    <w:nsid w:val="00000019"/>
    <w:multiLevelType w:val="multilevel"/>
    <w:tmpl w:val="00000018"/>
    <w:lvl w:ilvl="0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3" w15:restartNumberingAfterBreak="0">
    <w:nsid w:val="0000001B"/>
    <w:multiLevelType w:val="multilevel"/>
    <w:tmpl w:val="0000001A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4" w15:restartNumberingAfterBreak="0">
    <w:nsid w:val="0000001D"/>
    <w:multiLevelType w:val="multilevel"/>
    <w:tmpl w:val="0000001C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5" w15:restartNumberingAfterBreak="0">
    <w:nsid w:val="0000001F"/>
    <w:multiLevelType w:val="multilevel"/>
    <w:tmpl w:val="0000001E"/>
    <w:lvl w:ilvl="0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3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6" w15:restartNumberingAfterBreak="0">
    <w:nsid w:val="00000021"/>
    <w:multiLevelType w:val="multilevel"/>
    <w:tmpl w:val="00000020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7" w15:restartNumberingAfterBreak="0">
    <w:nsid w:val="00000023"/>
    <w:multiLevelType w:val="multilevel"/>
    <w:tmpl w:val="0000002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8" w15:restartNumberingAfterBreak="0">
    <w:nsid w:val="00000025"/>
    <w:multiLevelType w:val="multilevel"/>
    <w:tmpl w:val="00000024"/>
    <w:lvl w:ilvl="0">
      <w:start w:val="3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3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3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3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3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3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3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3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9" w15:restartNumberingAfterBreak="0">
    <w:nsid w:val="00000027"/>
    <w:multiLevelType w:val="multilevel"/>
    <w:tmpl w:val="00000026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0" w15:restartNumberingAfterBreak="0">
    <w:nsid w:val="00000029"/>
    <w:multiLevelType w:val="multilevel"/>
    <w:tmpl w:val="00000028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1" w15:restartNumberingAfterBreak="0">
    <w:nsid w:val="0000002B"/>
    <w:multiLevelType w:val="multilevel"/>
    <w:tmpl w:val="0000002A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2" w15:restartNumberingAfterBreak="0">
    <w:nsid w:val="0000002D"/>
    <w:multiLevelType w:val="multilevel"/>
    <w:tmpl w:val="0000002C"/>
    <w:lvl w:ilvl="0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5.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3" w15:restartNumberingAfterBreak="0">
    <w:nsid w:val="0000002F"/>
    <w:multiLevelType w:val="multilevel"/>
    <w:tmpl w:val="0000002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4" w15:restartNumberingAfterBreak="0">
    <w:nsid w:val="00000031"/>
    <w:multiLevelType w:val="multilevel"/>
    <w:tmpl w:val="00000030"/>
    <w:lvl w:ilvl="0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5" w15:restartNumberingAfterBreak="0">
    <w:nsid w:val="00000033"/>
    <w:multiLevelType w:val="multilevel"/>
    <w:tmpl w:val="00000032"/>
    <w:lvl w:ilvl="0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6" w15:restartNumberingAfterBreak="0">
    <w:nsid w:val="00000035"/>
    <w:multiLevelType w:val="multilevel"/>
    <w:tmpl w:val="00000034"/>
    <w:lvl w:ilvl="0">
      <w:start w:val="2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decimal"/>
      <w:lvlText w:val="1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7" w15:restartNumberingAfterBreak="0">
    <w:nsid w:val="00000037"/>
    <w:multiLevelType w:val="multilevel"/>
    <w:tmpl w:val="00000036"/>
    <w:lvl w:ilvl="0">
      <w:start w:val="2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8" w15:restartNumberingAfterBreak="0">
    <w:nsid w:val="00000039"/>
    <w:multiLevelType w:val="multilevel"/>
    <w:tmpl w:val="910AD516"/>
    <w:lvl w:ilvl="0">
      <w:start w:val="1"/>
      <w:numFmt w:val="decimal"/>
      <w:lvlText w:val="%1."/>
      <w:lvlJc w:val="left"/>
      <w:rPr>
        <w:rFonts w:ascii="Times New Roman" w:eastAsia="Arial Unicode MS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9" w15:restartNumberingAfterBreak="0">
    <w:nsid w:val="0000003B"/>
    <w:multiLevelType w:val="multilevel"/>
    <w:tmpl w:val="0000003A"/>
    <w:lvl w:ilvl="0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2"/>
      <w:numFmt w:val="upperRoman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0" w15:restartNumberingAfterBreak="0">
    <w:nsid w:val="0000003D"/>
    <w:multiLevelType w:val="multilevel"/>
    <w:tmpl w:val="0000003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1" w15:restartNumberingAfterBreak="0">
    <w:nsid w:val="0000003F"/>
    <w:multiLevelType w:val="multilevel"/>
    <w:tmpl w:val="0000003E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2" w15:restartNumberingAfterBreak="0">
    <w:nsid w:val="00000041"/>
    <w:multiLevelType w:val="multilevel"/>
    <w:tmpl w:val="00000040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3" w15:restartNumberingAfterBreak="0">
    <w:nsid w:val="14930192"/>
    <w:multiLevelType w:val="hybridMultilevel"/>
    <w:tmpl w:val="48682E62"/>
    <w:lvl w:ilvl="0" w:tplc="D4008DF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  <w:rPr>
        <w:rFonts w:cs="Times New Roman"/>
      </w:rPr>
    </w:lvl>
  </w:abstractNum>
  <w:abstractNum w:abstractNumId="34" w15:restartNumberingAfterBreak="0">
    <w:nsid w:val="2B230709"/>
    <w:multiLevelType w:val="hybridMultilevel"/>
    <w:tmpl w:val="D87A6B30"/>
    <w:lvl w:ilvl="0" w:tplc="C156772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2E220000"/>
    <w:multiLevelType w:val="multilevel"/>
    <w:tmpl w:val="BE7297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3A7C7559"/>
    <w:multiLevelType w:val="multilevel"/>
    <w:tmpl w:val="26E207BA"/>
    <w:lvl w:ilvl="0">
      <w:start w:val="3"/>
      <w:numFmt w:val="decimal"/>
      <w:lvlText w:val="%1."/>
      <w:lvlJc w:val="left"/>
      <w:pPr>
        <w:ind w:left="675" w:hanging="675"/>
      </w:pPr>
      <w:rPr>
        <w:rFonts w:eastAsia="Calibri"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eastAsia="Calibri" w:hint="default"/>
        <w:b w:val="0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eastAsia="Calibri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Calibri" w:hint="default"/>
      </w:rPr>
    </w:lvl>
  </w:abstractNum>
  <w:abstractNum w:abstractNumId="37" w15:restartNumberingAfterBreak="0">
    <w:nsid w:val="421428DB"/>
    <w:multiLevelType w:val="multilevel"/>
    <w:tmpl w:val="C8FE4E20"/>
    <w:lvl w:ilvl="0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b w:val="0"/>
        <w:color w:val="000000"/>
        <w:sz w:val="28"/>
      </w:rPr>
    </w:lvl>
    <w:lvl w:ilvl="1">
      <w:start w:val="3"/>
      <w:numFmt w:val="decimal"/>
      <w:isLgl/>
      <w:lvlText w:val="%1.%2."/>
      <w:lvlJc w:val="left"/>
      <w:pPr>
        <w:ind w:left="1160" w:hanging="420"/>
      </w:pPr>
      <w:rPr>
        <w:rFonts w:cs="Times New Roman" w:hint="default"/>
        <w:color w:val="000000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  <w:color w:val="000000"/>
        <w:sz w:val="28"/>
      </w:rPr>
    </w:lvl>
    <w:lvl w:ilvl="3">
      <w:start w:val="1"/>
      <w:numFmt w:val="decimalZero"/>
      <w:isLgl/>
      <w:lvlText w:val="%1.%2.%3.%4."/>
      <w:lvlJc w:val="left"/>
      <w:pPr>
        <w:ind w:left="2140" w:hanging="720"/>
      </w:pPr>
      <w:rPr>
        <w:rFonts w:cs="Times New Roman" w:hint="default"/>
        <w:color w:val="000000"/>
        <w:sz w:val="28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cs="Times New Roman" w:hint="default"/>
        <w:color w:val="000000"/>
        <w:sz w:val="28"/>
      </w:rPr>
    </w:lvl>
    <w:lvl w:ilvl="5">
      <w:start w:val="1"/>
      <w:numFmt w:val="decimal"/>
      <w:isLgl/>
      <w:lvlText w:val="%1.%2.%3.%4.%5.%6."/>
      <w:lvlJc w:val="left"/>
      <w:pPr>
        <w:ind w:left="3180" w:hanging="1080"/>
      </w:pPr>
      <w:rPr>
        <w:rFonts w:cs="Times New Roman" w:hint="default"/>
        <w:color w:val="000000"/>
        <w:sz w:val="28"/>
      </w:rPr>
    </w:lvl>
    <w:lvl w:ilvl="6">
      <w:start w:val="1"/>
      <w:numFmt w:val="decimal"/>
      <w:isLgl/>
      <w:lvlText w:val="%1.%2.%3.%4.%5.%6.%7."/>
      <w:lvlJc w:val="left"/>
      <w:pPr>
        <w:ind w:left="3880" w:hanging="1440"/>
      </w:pPr>
      <w:rPr>
        <w:rFonts w:cs="Times New Roman" w:hint="default"/>
        <w:color w:val="000000"/>
        <w:sz w:val="28"/>
      </w:rPr>
    </w:lvl>
    <w:lvl w:ilvl="7">
      <w:start w:val="1"/>
      <w:numFmt w:val="decimal"/>
      <w:isLgl/>
      <w:lvlText w:val="%1.%2.%3.%4.%5.%6.%7.%8."/>
      <w:lvlJc w:val="left"/>
      <w:pPr>
        <w:ind w:left="4220" w:hanging="1440"/>
      </w:pPr>
      <w:rPr>
        <w:rFonts w:cs="Times New Roman" w:hint="default"/>
        <w:color w:val="000000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cs="Times New Roman" w:hint="default"/>
        <w:color w:val="000000"/>
        <w:sz w:val="28"/>
      </w:rPr>
    </w:lvl>
  </w:abstractNum>
  <w:abstractNum w:abstractNumId="38" w15:restartNumberingAfterBreak="0">
    <w:nsid w:val="45341360"/>
    <w:multiLevelType w:val="hybridMultilevel"/>
    <w:tmpl w:val="8A6A75B2"/>
    <w:lvl w:ilvl="0" w:tplc="B27A6314">
      <w:start w:val="1"/>
      <w:numFmt w:val="decimal"/>
      <w:lvlText w:val="%1."/>
      <w:lvlJc w:val="left"/>
      <w:pPr>
        <w:ind w:left="760" w:hanging="360"/>
      </w:pPr>
      <w:rPr>
        <w:rFonts w:cs="Times New Roman" w:hint="default"/>
        <w:b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  <w:rPr>
        <w:rFonts w:cs="Times New Roman"/>
      </w:rPr>
    </w:lvl>
  </w:abstractNum>
  <w:abstractNum w:abstractNumId="39" w15:restartNumberingAfterBreak="0">
    <w:nsid w:val="76100C7A"/>
    <w:multiLevelType w:val="hybridMultilevel"/>
    <w:tmpl w:val="D0B4065E"/>
    <w:lvl w:ilvl="0" w:tplc="C9A67C7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808233A"/>
    <w:multiLevelType w:val="multilevel"/>
    <w:tmpl w:val="830A93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4"/>
  </w:num>
  <w:num w:numId="35">
    <w:abstractNumId w:val="39"/>
  </w:num>
  <w:num w:numId="36">
    <w:abstractNumId w:val="37"/>
  </w:num>
  <w:num w:numId="37">
    <w:abstractNumId w:val="38"/>
  </w:num>
  <w:num w:numId="38">
    <w:abstractNumId w:val="33"/>
  </w:num>
  <w:num w:numId="39">
    <w:abstractNumId w:val="40"/>
  </w:num>
  <w:num w:numId="40">
    <w:abstractNumId w:val="36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84D"/>
    <w:rsid w:val="00004BBF"/>
    <w:rsid w:val="00033B91"/>
    <w:rsid w:val="0007783D"/>
    <w:rsid w:val="000829A3"/>
    <w:rsid w:val="0009007B"/>
    <w:rsid w:val="000A0CD3"/>
    <w:rsid w:val="000A11BA"/>
    <w:rsid w:val="000E0F45"/>
    <w:rsid w:val="000E3720"/>
    <w:rsid w:val="000F4798"/>
    <w:rsid w:val="001327BE"/>
    <w:rsid w:val="00135C3D"/>
    <w:rsid w:val="0017129A"/>
    <w:rsid w:val="00185E17"/>
    <w:rsid w:val="00191445"/>
    <w:rsid w:val="001C442D"/>
    <w:rsid w:val="001E347A"/>
    <w:rsid w:val="002079F2"/>
    <w:rsid w:val="00243213"/>
    <w:rsid w:val="002667BD"/>
    <w:rsid w:val="002B6123"/>
    <w:rsid w:val="002D38B5"/>
    <w:rsid w:val="002F1CA7"/>
    <w:rsid w:val="00334A57"/>
    <w:rsid w:val="00352433"/>
    <w:rsid w:val="003571F4"/>
    <w:rsid w:val="00360D97"/>
    <w:rsid w:val="00364077"/>
    <w:rsid w:val="003A3FCA"/>
    <w:rsid w:val="003D4D9F"/>
    <w:rsid w:val="003D678C"/>
    <w:rsid w:val="003E612F"/>
    <w:rsid w:val="00407C95"/>
    <w:rsid w:val="004206C2"/>
    <w:rsid w:val="004230E7"/>
    <w:rsid w:val="0042477A"/>
    <w:rsid w:val="00465248"/>
    <w:rsid w:val="00476535"/>
    <w:rsid w:val="00496249"/>
    <w:rsid w:val="004D25AD"/>
    <w:rsid w:val="004F4F26"/>
    <w:rsid w:val="004F596A"/>
    <w:rsid w:val="00502806"/>
    <w:rsid w:val="00527FA4"/>
    <w:rsid w:val="00537E00"/>
    <w:rsid w:val="005537B6"/>
    <w:rsid w:val="005901F7"/>
    <w:rsid w:val="005A704E"/>
    <w:rsid w:val="005B3AEE"/>
    <w:rsid w:val="005E2800"/>
    <w:rsid w:val="005E2833"/>
    <w:rsid w:val="006026D5"/>
    <w:rsid w:val="00621697"/>
    <w:rsid w:val="006300FF"/>
    <w:rsid w:val="00643A9E"/>
    <w:rsid w:val="006735CD"/>
    <w:rsid w:val="006846B0"/>
    <w:rsid w:val="006F5546"/>
    <w:rsid w:val="0072717D"/>
    <w:rsid w:val="00742142"/>
    <w:rsid w:val="00773A85"/>
    <w:rsid w:val="007762C8"/>
    <w:rsid w:val="007D0FE7"/>
    <w:rsid w:val="007E607A"/>
    <w:rsid w:val="007F142F"/>
    <w:rsid w:val="00825424"/>
    <w:rsid w:val="008522CB"/>
    <w:rsid w:val="00864DB7"/>
    <w:rsid w:val="00867AFF"/>
    <w:rsid w:val="0087439A"/>
    <w:rsid w:val="00874724"/>
    <w:rsid w:val="008B40C2"/>
    <w:rsid w:val="008C75C9"/>
    <w:rsid w:val="008F0133"/>
    <w:rsid w:val="008F7EDE"/>
    <w:rsid w:val="009309C0"/>
    <w:rsid w:val="009416F8"/>
    <w:rsid w:val="00974DA3"/>
    <w:rsid w:val="0098419E"/>
    <w:rsid w:val="009A356A"/>
    <w:rsid w:val="009B3093"/>
    <w:rsid w:val="009B574F"/>
    <w:rsid w:val="009D0761"/>
    <w:rsid w:val="009D1FFB"/>
    <w:rsid w:val="00A0729B"/>
    <w:rsid w:val="00A23549"/>
    <w:rsid w:val="00A41474"/>
    <w:rsid w:val="00A473BF"/>
    <w:rsid w:val="00A62F90"/>
    <w:rsid w:val="00A71B50"/>
    <w:rsid w:val="00AA54D1"/>
    <w:rsid w:val="00AE3E43"/>
    <w:rsid w:val="00B019D5"/>
    <w:rsid w:val="00B059E1"/>
    <w:rsid w:val="00B424B4"/>
    <w:rsid w:val="00B6147C"/>
    <w:rsid w:val="00B66FEA"/>
    <w:rsid w:val="00B83155"/>
    <w:rsid w:val="00B97EA7"/>
    <w:rsid w:val="00BA3D1A"/>
    <w:rsid w:val="00BB19A1"/>
    <w:rsid w:val="00BB5924"/>
    <w:rsid w:val="00BE6E0B"/>
    <w:rsid w:val="00C00A52"/>
    <w:rsid w:val="00C36CDA"/>
    <w:rsid w:val="00C80FA6"/>
    <w:rsid w:val="00C87B8E"/>
    <w:rsid w:val="00CA476A"/>
    <w:rsid w:val="00CE61E9"/>
    <w:rsid w:val="00CF083A"/>
    <w:rsid w:val="00CF3D5B"/>
    <w:rsid w:val="00CF4006"/>
    <w:rsid w:val="00CF4344"/>
    <w:rsid w:val="00D36DC2"/>
    <w:rsid w:val="00D40B86"/>
    <w:rsid w:val="00D4461C"/>
    <w:rsid w:val="00D55FA8"/>
    <w:rsid w:val="00DA544E"/>
    <w:rsid w:val="00DC16B6"/>
    <w:rsid w:val="00DC755B"/>
    <w:rsid w:val="00DE73C0"/>
    <w:rsid w:val="00DF342E"/>
    <w:rsid w:val="00E3687A"/>
    <w:rsid w:val="00E90AB7"/>
    <w:rsid w:val="00EA76E2"/>
    <w:rsid w:val="00EC236A"/>
    <w:rsid w:val="00EE384D"/>
    <w:rsid w:val="00F040E8"/>
    <w:rsid w:val="00F114DD"/>
    <w:rsid w:val="00F40877"/>
    <w:rsid w:val="00F61AF9"/>
    <w:rsid w:val="00F73BDA"/>
    <w:rsid w:val="00F828EA"/>
    <w:rsid w:val="00F86551"/>
    <w:rsid w:val="00FA72FB"/>
    <w:rsid w:val="00FC01AE"/>
    <w:rsid w:val="00FF1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A7D2A22"/>
  <w15:docId w15:val="{19E06431-D23A-4195-91A2-876580807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A3D1A"/>
    <w:pPr>
      <w:widowControl w:val="0"/>
    </w:pPr>
    <w:rPr>
      <w:rFonts w:cs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№2"/>
    <w:basedOn w:val="a"/>
    <w:link w:val="20"/>
    <w:uiPriority w:val="99"/>
    <w:rsid w:val="00BA3D1A"/>
    <w:pPr>
      <w:spacing w:after="30"/>
      <w:outlineLvl w:val="1"/>
    </w:pPr>
    <w:rPr>
      <w:rFonts w:ascii="Times New Roman" w:hAnsi="Times New Roman" w:cs="Times New Roman"/>
      <w:color w:val="auto"/>
      <w:sz w:val="32"/>
      <w:szCs w:val="32"/>
    </w:rPr>
  </w:style>
  <w:style w:type="character" w:customStyle="1" w:styleId="20">
    <w:name w:val="Заголовок №2_"/>
    <w:basedOn w:val="a0"/>
    <w:link w:val="2"/>
    <w:uiPriority w:val="99"/>
    <w:locked/>
    <w:rsid w:val="00BA3D1A"/>
    <w:rPr>
      <w:rFonts w:ascii="Times New Roman" w:hAnsi="Times New Roman" w:cs="Times New Roman"/>
      <w:sz w:val="32"/>
      <w:szCs w:val="32"/>
      <w:u w:val="none"/>
    </w:rPr>
  </w:style>
  <w:style w:type="character" w:customStyle="1" w:styleId="1">
    <w:name w:val="Заголовок №1_"/>
    <w:basedOn w:val="a0"/>
    <w:link w:val="10"/>
    <w:uiPriority w:val="99"/>
    <w:locked/>
    <w:rsid w:val="00BA3D1A"/>
    <w:rPr>
      <w:rFonts w:ascii="Times New Roman" w:hAnsi="Times New Roman" w:cs="Times New Roman"/>
      <w:b/>
      <w:bCs/>
      <w:sz w:val="32"/>
      <w:szCs w:val="32"/>
      <w:u w:val="none"/>
    </w:rPr>
  </w:style>
  <w:style w:type="character" w:customStyle="1" w:styleId="3">
    <w:name w:val="Заголовок №3_"/>
    <w:basedOn w:val="a0"/>
    <w:link w:val="30"/>
    <w:uiPriority w:val="99"/>
    <w:locked/>
    <w:rsid w:val="00BA3D1A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21">
    <w:name w:val="Колонтитул (2)_"/>
    <w:basedOn w:val="a0"/>
    <w:link w:val="22"/>
    <w:uiPriority w:val="99"/>
    <w:locked/>
    <w:rsid w:val="00BA3D1A"/>
    <w:rPr>
      <w:rFonts w:ascii="Times New Roman" w:hAnsi="Times New Roman" w:cs="Times New Roman"/>
      <w:sz w:val="20"/>
      <w:szCs w:val="20"/>
      <w:u w:val="none"/>
    </w:rPr>
  </w:style>
  <w:style w:type="character" w:customStyle="1" w:styleId="23">
    <w:name w:val="Основной текст (2)_"/>
    <w:basedOn w:val="a0"/>
    <w:link w:val="24"/>
    <w:locked/>
    <w:rsid w:val="00BA3D1A"/>
    <w:rPr>
      <w:rFonts w:ascii="Times New Roman" w:hAnsi="Times New Roman" w:cs="Times New Roman"/>
      <w:u w:val="none"/>
    </w:rPr>
  </w:style>
  <w:style w:type="character" w:customStyle="1" w:styleId="4">
    <w:name w:val="Основной текст (4)_"/>
    <w:basedOn w:val="a0"/>
    <w:link w:val="40"/>
    <w:uiPriority w:val="99"/>
    <w:locked/>
    <w:rsid w:val="00BA3D1A"/>
    <w:rPr>
      <w:rFonts w:ascii="Arial" w:hAnsi="Arial" w:cs="Arial"/>
      <w:sz w:val="19"/>
      <w:szCs w:val="19"/>
      <w:u w:val="none"/>
    </w:rPr>
  </w:style>
  <w:style w:type="character" w:customStyle="1" w:styleId="31">
    <w:name w:val="Основной текст (3)_"/>
    <w:basedOn w:val="a0"/>
    <w:link w:val="32"/>
    <w:uiPriority w:val="99"/>
    <w:locked/>
    <w:rsid w:val="00BA3D1A"/>
    <w:rPr>
      <w:rFonts w:ascii="Times New Roman" w:hAnsi="Times New Roman" w:cs="Times New Roman"/>
      <w:sz w:val="16"/>
      <w:szCs w:val="16"/>
      <w:u w:val="none"/>
    </w:rPr>
  </w:style>
  <w:style w:type="character" w:customStyle="1" w:styleId="a3">
    <w:name w:val="Другое_"/>
    <w:basedOn w:val="a0"/>
    <w:link w:val="a4"/>
    <w:uiPriority w:val="99"/>
    <w:locked/>
    <w:rsid w:val="00BA3D1A"/>
    <w:rPr>
      <w:rFonts w:ascii="Times New Roman" w:hAnsi="Times New Roman" w:cs="Times New Roman"/>
      <w:sz w:val="28"/>
      <w:szCs w:val="28"/>
      <w:u w:val="none"/>
    </w:rPr>
  </w:style>
  <w:style w:type="character" w:customStyle="1" w:styleId="a5">
    <w:name w:val="Подпись к таблице_"/>
    <w:basedOn w:val="a0"/>
    <w:link w:val="a6"/>
    <w:uiPriority w:val="99"/>
    <w:locked/>
    <w:rsid w:val="00BA3D1A"/>
    <w:rPr>
      <w:rFonts w:ascii="Times New Roman" w:hAnsi="Times New Roman" w:cs="Times New Roman"/>
      <w:sz w:val="15"/>
      <w:szCs w:val="15"/>
      <w:u w:val="none"/>
    </w:rPr>
  </w:style>
  <w:style w:type="character" w:customStyle="1" w:styleId="5">
    <w:name w:val="Основной текст (5)_"/>
    <w:basedOn w:val="a0"/>
    <w:link w:val="50"/>
    <w:uiPriority w:val="99"/>
    <w:locked/>
    <w:rsid w:val="00BA3D1A"/>
    <w:rPr>
      <w:rFonts w:ascii="Arial" w:hAnsi="Arial" w:cs="Arial"/>
      <w:b/>
      <w:bCs/>
      <w:sz w:val="11"/>
      <w:szCs w:val="11"/>
      <w:u w:val="none"/>
    </w:rPr>
  </w:style>
  <w:style w:type="character" w:customStyle="1" w:styleId="a7">
    <w:name w:val="Подпись к картинке_"/>
    <w:basedOn w:val="a0"/>
    <w:link w:val="a8"/>
    <w:uiPriority w:val="99"/>
    <w:locked/>
    <w:rsid w:val="00BA3D1A"/>
    <w:rPr>
      <w:rFonts w:ascii="Times New Roman" w:hAnsi="Times New Roman" w:cs="Times New Roman"/>
      <w:u w:val="none"/>
    </w:rPr>
  </w:style>
  <w:style w:type="character" w:customStyle="1" w:styleId="6">
    <w:name w:val="Основной текст (6)_"/>
    <w:basedOn w:val="a0"/>
    <w:link w:val="60"/>
    <w:uiPriority w:val="99"/>
    <w:locked/>
    <w:rsid w:val="00BA3D1A"/>
    <w:rPr>
      <w:rFonts w:ascii="Times New Roman" w:hAnsi="Times New Roman" w:cs="Times New Roman"/>
      <w:noProof/>
      <w:sz w:val="14"/>
      <w:szCs w:val="14"/>
      <w:u w:val="none"/>
    </w:rPr>
  </w:style>
  <w:style w:type="character" w:customStyle="1" w:styleId="a9">
    <w:name w:val="Колонтитул_"/>
    <w:basedOn w:val="a0"/>
    <w:link w:val="aa"/>
    <w:uiPriority w:val="99"/>
    <w:locked/>
    <w:rsid w:val="00BA3D1A"/>
    <w:rPr>
      <w:rFonts w:ascii="Cambria" w:hAnsi="Cambria" w:cs="Cambria"/>
      <w:sz w:val="20"/>
      <w:szCs w:val="20"/>
      <w:u w:val="none"/>
    </w:rPr>
  </w:style>
  <w:style w:type="paragraph" w:styleId="ab">
    <w:name w:val="Body Text"/>
    <w:basedOn w:val="a"/>
    <w:link w:val="ac"/>
    <w:uiPriority w:val="99"/>
    <w:rsid w:val="00BA3D1A"/>
    <w:pPr>
      <w:ind w:firstLine="400"/>
    </w:pPr>
    <w:rPr>
      <w:rFonts w:ascii="Times New Roman" w:hAnsi="Times New Roman" w:cs="Times New Roman"/>
      <w:color w:val="auto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BA3D1A"/>
    <w:rPr>
      <w:rFonts w:cs="Arial Unicode MS"/>
      <w:color w:val="000000"/>
    </w:rPr>
  </w:style>
  <w:style w:type="paragraph" w:customStyle="1" w:styleId="10">
    <w:name w:val="Заголовок №1"/>
    <w:basedOn w:val="a"/>
    <w:link w:val="1"/>
    <w:uiPriority w:val="99"/>
    <w:rsid w:val="00BA3D1A"/>
    <w:pPr>
      <w:jc w:val="center"/>
      <w:outlineLvl w:val="0"/>
    </w:pPr>
    <w:rPr>
      <w:rFonts w:ascii="Times New Roman" w:hAnsi="Times New Roman" w:cs="Times New Roman"/>
      <w:b/>
      <w:bCs/>
      <w:color w:val="auto"/>
      <w:sz w:val="32"/>
      <w:szCs w:val="32"/>
    </w:rPr>
  </w:style>
  <w:style w:type="paragraph" w:customStyle="1" w:styleId="30">
    <w:name w:val="Заголовок №3"/>
    <w:basedOn w:val="a"/>
    <w:link w:val="3"/>
    <w:uiPriority w:val="99"/>
    <w:rsid w:val="00BA3D1A"/>
    <w:pPr>
      <w:spacing w:after="300"/>
      <w:jc w:val="center"/>
      <w:outlineLvl w:val="2"/>
    </w:pPr>
    <w:rPr>
      <w:rFonts w:ascii="Times New Roman" w:hAnsi="Times New Roman" w:cs="Times New Roman"/>
      <w:b/>
      <w:bCs/>
      <w:color w:val="auto"/>
      <w:sz w:val="28"/>
      <w:szCs w:val="28"/>
    </w:rPr>
  </w:style>
  <w:style w:type="paragraph" w:customStyle="1" w:styleId="22">
    <w:name w:val="Колонтитул (2)"/>
    <w:basedOn w:val="a"/>
    <w:link w:val="21"/>
    <w:uiPriority w:val="99"/>
    <w:rsid w:val="00BA3D1A"/>
    <w:rPr>
      <w:rFonts w:ascii="Times New Roman" w:hAnsi="Times New Roman" w:cs="Times New Roman"/>
      <w:color w:val="auto"/>
    </w:rPr>
  </w:style>
  <w:style w:type="paragraph" w:customStyle="1" w:styleId="24">
    <w:name w:val="Основной текст (2)"/>
    <w:basedOn w:val="a"/>
    <w:link w:val="23"/>
    <w:rsid w:val="00BA3D1A"/>
    <w:pPr>
      <w:ind w:firstLine="240"/>
    </w:pPr>
    <w:rPr>
      <w:rFonts w:ascii="Times New Roman" w:hAnsi="Times New Roman" w:cs="Times New Roman"/>
      <w:color w:val="auto"/>
    </w:rPr>
  </w:style>
  <w:style w:type="paragraph" w:customStyle="1" w:styleId="40">
    <w:name w:val="Основной текст (4)"/>
    <w:basedOn w:val="a"/>
    <w:link w:val="4"/>
    <w:uiPriority w:val="99"/>
    <w:rsid w:val="00BA3D1A"/>
    <w:pPr>
      <w:spacing w:after="160"/>
    </w:pPr>
    <w:rPr>
      <w:rFonts w:ascii="Arial" w:hAnsi="Arial" w:cs="Arial"/>
      <w:color w:val="auto"/>
      <w:sz w:val="19"/>
      <w:szCs w:val="19"/>
    </w:rPr>
  </w:style>
  <w:style w:type="paragraph" w:customStyle="1" w:styleId="32">
    <w:name w:val="Основной текст (3)"/>
    <w:basedOn w:val="a"/>
    <w:link w:val="31"/>
    <w:uiPriority w:val="99"/>
    <w:rsid w:val="00BA3D1A"/>
    <w:pPr>
      <w:spacing w:after="160"/>
      <w:ind w:left="1200"/>
    </w:pPr>
    <w:rPr>
      <w:rFonts w:ascii="Times New Roman" w:hAnsi="Times New Roman" w:cs="Times New Roman"/>
      <w:color w:val="auto"/>
      <w:sz w:val="16"/>
      <w:szCs w:val="16"/>
    </w:rPr>
  </w:style>
  <w:style w:type="paragraph" w:customStyle="1" w:styleId="a4">
    <w:name w:val="Другое"/>
    <w:basedOn w:val="a"/>
    <w:link w:val="a3"/>
    <w:uiPriority w:val="99"/>
    <w:rsid w:val="00BA3D1A"/>
    <w:pPr>
      <w:ind w:firstLine="400"/>
    </w:pPr>
    <w:rPr>
      <w:rFonts w:ascii="Times New Roman" w:hAnsi="Times New Roman" w:cs="Times New Roman"/>
      <w:color w:val="auto"/>
      <w:sz w:val="28"/>
      <w:szCs w:val="28"/>
    </w:rPr>
  </w:style>
  <w:style w:type="paragraph" w:customStyle="1" w:styleId="a6">
    <w:name w:val="Подпись к таблице"/>
    <w:basedOn w:val="a"/>
    <w:link w:val="a5"/>
    <w:uiPriority w:val="99"/>
    <w:rsid w:val="00BA3D1A"/>
    <w:rPr>
      <w:rFonts w:ascii="Times New Roman" w:hAnsi="Times New Roman" w:cs="Times New Roman"/>
      <w:color w:val="auto"/>
      <w:sz w:val="15"/>
      <w:szCs w:val="15"/>
    </w:rPr>
  </w:style>
  <w:style w:type="paragraph" w:customStyle="1" w:styleId="50">
    <w:name w:val="Основной текст (5)"/>
    <w:basedOn w:val="a"/>
    <w:link w:val="5"/>
    <w:uiPriority w:val="99"/>
    <w:rsid w:val="00BA3D1A"/>
    <w:pPr>
      <w:spacing w:line="218" w:lineRule="auto"/>
    </w:pPr>
    <w:rPr>
      <w:rFonts w:ascii="Arial" w:hAnsi="Arial" w:cs="Arial"/>
      <w:b/>
      <w:bCs/>
      <w:color w:val="auto"/>
      <w:sz w:val="11"/>
      <w:szCs w:val="11"/>
    </w:rPr>
  </w:style>
  <w:style w:type="paragraph" w:customStyle="1" w:styleId="a8">
    <w:name w:val="Подпись к картинке"/>
    <w:basedOn w:val="a"/>
    <w:link w:val="a7"/>
    <w:uiPriority w:val="99"/>
    <w:rsid w:val="00BA3D1A"/>
    <w:rPr>
      <w:rFonts w:ascii="Times New Roman" w:hAnsi="Times New Roman" w:cs="Times New Roman"/>
      <w:color w:val="auto"/>
    </w:rPr>
  </w:style>
  <w:style w:type="paragraph" w:customStyle="1" w:styleId="60">
    <w:name w:val="Основной текст (6)"/>
    <w:basedOn w:val="a"/>
    <w:link w:val="6"/>
    <w:uiPriority w:val="99"/>
    <w:rsid w:val="00BA3D1A"/>
    <w:rPr>
      <w:rFonts w:ascii="Times New Roman" w:hAnsi="Times New Roman" w:cs="Times New Roman"/>
      <w:noProof/>
      <w:color w:val="auto"/>
      <w:sz w:val="14"/>
      <w:szCs w:val="14"/>
    </w:rPr>
  </w:style>
  <w:style w:type="paragraph" w:customStyle="1" w:styleId="aa">
    <w:name w:val="Колонтитул"/>
    <w:basedOn w:val="a"/>
    <w:link w:val="a9"/>
    <w:uiPriority w:val="99"/>
    <w:rsid w:val="00BA3D1A"/>
    <w:rPr>
      <w:rFonts w:ascii="Cambria" w:hAnsi="Cambria" w:cs="Cambria"/>
      <w:color w:val="auto"/>
    </w:rPr>
  </w:style>
  <w:style w:type="paragraph" w:styleId="ad">
    <w:name w:val="footer"/>
    <w:basedOn w:val="a"/>
    <w:link w:val="ae"/>
    <w:uiPriority w:val="99"/>
    <w:semiHidden/>
    <w:unhideWhenUsed/>
    <w:rsid w:val="00EE384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locked/>
    <w:rsid w:val="00EE384D"/>
    <w:rPr>
      <w:rFonts w:cs="Arial Unicode MS"/>
      <w:color w:val="000000"/>
    </w:rPr>
  </w:style>
  <w:style w:type="paragraph" w:styleId="af">
    <w:name w:val="List Paragraph"/>
    <w:basedOn w:val="a"/>
    <w:uiPriority w:val="34"/>
    <w:qFormat/>
    <w:rsid w:val="002D38B5"/>
    <w:pPr>
      <w:ind w:left="708"/>
    </w:pPr>
  </w:style>
  <w:style w:type="paragraph" w:styleId="af0">
    <w:name w:val="No Spacing"/>
    <w:uiPriority w:val="1"/>
    <w:qFormat/>
    <w:rsid w:val="002D38B5"/>
    <w:pPr>
      <w:widowControl w:val="0"/>
    </w:pPr>
    <w:rPr>
      <w:rFonts w:cs="Arial Unicode MS"/>
      <w:color w:val="000000"/>
    </w:rPr>
  </w:style>
  <w:style w:type="table" w:styleId="af1">
    <w:name w:val="Table Grid"/>
    <w:basedOn w:val="a1"/>
    <w:uiPriority w:val="59"/>
    <w:rsid w:val="00DC16B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4F596A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E90AB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2">
    <w:name w:val="Hyperlink"/>
    <w:basedOn w:val="a0"/>
    <w:uiPriority w:val="99"/>
    <w:unhideWhenUsed/>
    <w:rsid w:val="00135C3D"/>
    <w:rPr>
      <w:rFonts w:cs="Times New Roman"/>
      <w:color w:val="0000FF" w:themeColor="hyperlink"/>
      <w:u w:val="single"/>
    </w:rPr>
  </w:style>
  <w:style w:type="paragraph" w:customStyle="1" w:styleId="s16">
    <w:name w:val="s_16"/>
    <w:basedOn w:val="a"/>
    <w:rsid w:val="00407C95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empty">
    <w:name w:val="empty"/>
    <w:basedOn w:val="a"/>
    <w:rsid w:val="00407C95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s10">
    <w:name w:val="s_10"/>
    <w:rsid w:val="00407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4177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1778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177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77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numbering" Target="numbering.xml"/><Relationship Id="rId16" Type="http://schemas.openxmlformats.org/officeDocument/2006/relationships/header" Target="header9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39036-EC34-4921-A606-11B8D3044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16</Pages>
  <Words>4688</Words>
  <Characters>26722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/>
  <LinksUpToDate>false</LinksUpToDate>
  <CharactersWithSpaces>31348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Начальник</cp:lastModifiedBy>
  <cp:revision>8</cp:revision>
  <cp:lastPrinted>2025-04-14T02:16:00Z</cp:lastPrinted>
  <dcterms:created xsi:type="dcterms:W3CDTF">2025-06-02T03:53:00Z</dcterms:created>
  <dcterms:modified xsi:type="dcterms:W3CDTF">2025-06-02T04:22:00Z</dcterms:modified>
</cp:coreProperties>
</file>